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29" w:rsidRDefault="007A3529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A3529"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20840" cy="9505382"/>
            <wp:effectExtent l="0" t="0" r="3810" b="635"/>
            <wp:docPr id="5" name="Рисунок 5" descr="D:\5кл истор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5кл истор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50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529" w:rsidRDefault="007A3529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A3529" w:rsidRPr="007A3529" w:rsidRDefault="007A3529" w:rsidP="007A3529">
      <w:pPr>
        <w:autoSpaceDE w:val="0"/>
        <w:autoSpaceDN w:val="0"/>
        <w:spacing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A455E7" w:rsidRPr="007A3529" w:rsidRDefault="00FA146C">
      <w:pPr>
        <w:autoSpaceDE w:val="0"/>
        <w:autoSpaceDN w:val="0"/>
        <w:spacing w:before="346" w:after="0" w:line="230" w:lineRule="auto"/>
        <w:rPr>
          <w:lang w:val="ru-RU"/>
        </w:rPr>
      </w:pPr>
      <w:bookmarkStart w:id="0" w:name="_GoBack"/>
      <w:bookmarkEnd w:id="0"/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A455E7" w:rsidRPr="007A3529" w:rsidRDefault="00FA146C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их социального, созидательного, нравственного опыта. Она служит важным ресурсом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человека и общества в связи прошлого, настоящего и будущего.</w:t>
      </w:r>
    </w:p>
    <w:p w:rsidR="00A455E7" w:rsidRPr="007A3529" w:rsidRDefault="00FA146C">
      <w:pPr>
        <w:autoSpaceDE w:val="0"/>
        <w:autoSpaceDN w:val="0"/>
        <w:spacing w:before="384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A455E7" w:rsidRPr="007A3529" w:rsidRDefault="00FA146C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тоящему Отечества.</w:t>
      </w:r>
    </w:p>
    <w:p w:rsidR="00A455E7" w:rsidRPr="007A3529" w:rsidRDefault="00FA146C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A455E7" w:rsidRPr="007A3529" w:rsidRDefault="00FA146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proofErr w:type="gram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у молодого поколения ориентиров для гражданской,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455E7" w:rsidRPr="007A3529" w:rsidRDefault="00FA146C">
      <w:pPr>
        <w:autoSpaceDE w:val="0"/>
        <w:autoSpaceDN w:val="0"/>
        <w:spacing w:before="190" w:after="0"/>
        <w:ind w:left="420" w:right="432"/>
        <w:rPr>
          <w:lang w:val="ru-RU"/>
        </w:rPr>
      </w:pPr>
      <w:proofErr w:type="gram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—  воспитание</w:t>
      </w:r>
      <w:proofErr w:type="gram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учащихся в духе патриотизма, уважения к своему Отечеству —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55E7" w:rsidRPr="007A3529" w:rsidRDefault="00FA146C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proofErr w:type="gram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A455E7" w:rsidRPr="007A3529" w:rsidRDefault="00FA146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у школьников умений применять исторические знания в учебной и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организациях Российской Федерации, реализующих основные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A455E7" w:rsidRPr="007A3529" w:rsidRDefault="00FA146C">
      <w:pPr>
        <w:autoSpaceDE w:val="0"/>
        <w:autoSpaceDN w:val="0"/>
        <w:spacing w:before="514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A455E7" w:rsidRPr="007A3529" w:rsidRDefault="00FA146C">
      <w:pPr>
        <w:autoSpaceDE w:val="0"/>
        <w:autoSpaceDN w:val="0"/>
        <w:spacing w:before="406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ство времени </w:t>
      </w:r>
      <w:proofErr w:type="gram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на учебный года</w:t>
      </w:r>
      <w:proofErr w:type="gram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обучения составляет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66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8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455E7" w:rsidRPr="007A3529" w:rsidRDefault="00FA146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Что из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455E7" w:rsidRPr="007A3529" w:rsidRDefault="00FA146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A455E7" w:rsidRPr="007A3529" w:rsidRDefault="00FA146C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изации.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Отношения Египта с соседними народами. Египетское войско. Завоевательны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A455E7" w:rsidRPr="007A3529" w:rsidRDefault="00FA146C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Письменность (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иероглифы, папирус). Открытие Ж. Ф. Шампольона. Искусство Древнего Египта (архитектура, рельефы, фрески).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государства. Письменность. Мифы и сказания.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да Вавилона.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зникновение Израильского государства. Царь Соломон. Религиозные верования. Ветхозаветные предания.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2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62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терри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тории державы. Государственное устройство. Центр и сатрапии, управление империей. Религия персов.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 Государств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A455E7" w:rsidRPr="007A3529" w:rsidRDefault="00FA146C">
      <w:pPr>
        <w:autoSpaceDE w:val="0"/>
        <w:autoSpaceDN w:val="0"/>
        <w:spacing w:before="72" w:after="0"/>
        <w:ind w:right="144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Цинь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Китайской стены. Правление династии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в. Храмы.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дорийских племен. Поэмы Гомера «Илиада», «Одиссея».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етрополии и колонии.</w:t>
      </w:r>
    </w:p>
    <w:p w:rsidR="00A455E7" w:rsidRPr="007A3529" w:rsidRDefault="00FA146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455E7" w:rsidRPr="007A3529" w:rsidRDefault="00FA146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рсов на Грецию. Битва при Марафоне, ее значение. Усиление афинского могущества;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A455E7" w:rsidRPr="007A3529" w:rsidRDefault="00FA146C">
      <w:pPr>
        <w:autoSpaceDE w:val="0"/>
        <w:autoSpaceDN w:val="0"/>
        <w:spacing w:before="70" w:after="0" w:line="262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Школа и об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A455E7" w:rsidRPr="007A3529" w:rsidRDefault="00FA146C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Апеннинского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66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71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вление господства Рима в Средиземноморье. Римские провинции.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: проекты реформ, мероприятия, итоги. Гра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Ус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тановление императорской власти.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455E7" w:rsidRPr="007A3529" w:rsidRDefault="00FA14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Ораторское искусство; Цицерон. Развитие наук. Римские историки. Искусство Древнего Рима: архитектура, скульптура. Пантеон.</w:t>
      </w:r>
    </w:p>
    <w:p w:rsidR="00A455E7" w:rsidRPr="007A3529" w:rsidRDefault="00FA146C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8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455E7" w:rsidRPr="007A3529" w:rsidRDefault="00FA146C">
      <w:pPr>
        <w:autoSpaceDE w:val="0"/>
        <w:autoSpaceDN w:val="0"/>
        <w:spacing w:before="262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общеобразовательной школе в соответствии с требованиями ФГОС ООО (2021) относятся следующие убеждения и качества: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отношение к достижениям своей Родины — России, к науке, искусству, спорту, техно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традиционных духовно-нравственных ценностях на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етом осознания последствий поступков; активное неприятие асоциальных поступков;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культурном мног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ообразии своей страны и мира; осознание важности культуры как воплощения ценностей общества и средства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оего и других народов;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ловека в исторических обществах (в античном мире, эпоху Возрождения) и в современную эпоху;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деятельности людей как источника развития человека и общества; представление 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построение индивидуальной траектории образования и жизненных планов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носящих вред окружающей среде; готовность к участию в практической деятельности экологической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2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A455E7" w:rsidRPr="007A3529" w:rsidRDefault="00FA146C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455E7" w:rsidRPr="007A3529" w:rsidRDefault="00FA146C">
      <w:pPr>
        <w:autoSpaceDE w:val="0"/>
        <w:autoSpaceDN w:val="0"/>
        <w:spacing w:before="262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 в основной школе выражаются в следующих качествах и действиях.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кой информации (учебник, тексты исторических источников, научно-популярная литература,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 источника (по критериям,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современном мире; участвов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письменном тексте; публично представлять результаты выполненного исследования, проекта;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и применять правила межкультурного взаимодействия в школе и социальном окружении;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ьтаты и свой вклад в общую работу.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требующей решения; составление плана действий и определение способа решения);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ошибок, возникших трудностей.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рических ситуациях и окружающей действительности);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96" w:line="220" w:lineRule="exact"/>
        <w:rPr>
          <w:lang w:val="ru-RU"/>
        </w:rPr>
      </w:pPr>
    </w:p>
    <w:p w:rsidR="00A455E7" w:rsidRPr="007A3529" w:rsidRDefault="00FA146C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455E7" w:rsidRPr="007A3529" w:rsidRDefault="00FA146C">
      <w:pPr>
        <w:autoSpaceDE w:val="0"/>
        <w:autoSpaceDN w:val="0"/>
        <w:spacing w:before="262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1.Знание хронологии, работ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 с хронологией: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сть и последовательность событий, периодов истории Древнего мира, вести счет лет до нашей эры и нашей эры.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указывать (называть) место, обстоятельства, участников, результаты важнейших событий истории Древн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его мира;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а, территории древнейших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4.Работа с историческими исто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чниками: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различать памятники культуры изучаемой эпохи и источники, созданные в последующие эпохи, приводить пр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имеры;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>5.Историческое описа</w:t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ние (реконструкция):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иях);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основных групп населения; в) религиозных верований людей в древности;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ии.</w:t>
      </w:r>
    </w:p>
    <w:p w:rsidR="00A455E7" w:rsidRPr="007A3529" w:rsidRDefault="00FA146C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8" w:line="220" w:lineRule="exact"/>
        <w:rPr>
          <w:lang w:val="ru-RU"/>
        </w:rPr>
      </w:pPr>
    </w:p>
    <w:p w:rsidR="00A455E7" w:rsidRPr="007A3529" w:rsidRDefault="00FA146C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раскрывать значение памятников древней истории и ку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льтуры, необходимость сохранения их в современном мире; </w:t>
      </w:r>
      <w:r w:rsidRPr="007A3529">
        <w:rPr>
          <w:lang w:val="ru-RU"/>
        </w:rPr>
        <w:br/>
      </w:r>
      <w:r w:rsidRPr="007A3529">
        <w:rPr>
          <w:lang w:val="ru-RU"/>
        </w:rPr>
        <w:tab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64" w:line="220" w:lineRule="exact"/>
        <w:rPr>
          <w:lang w:val="ru-RU"/>
        </w:rPr>
      </w:pPr>
    </w:p>
    <w:p w:rsidR="00A455E7" w:rsidRDefault="00FA146C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04"/>
        <w:gridCol w:w="5018"/>
        <w:gridCol w:w="1118"/>
        <w:gridCol w:w="3458"/>
      </w:tblGrid>
      <w:tr w:rsidR="00A455E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(цифровые) образовательные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</w:p>
        </w:tc>
      </w:tr>
      <w:tr w:rsidR="00A455E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</w:tr>
      <w:tr w:rsidR="00A455E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A455E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отрезки времени, используемые при описании прошлого (год, век, тысячелетие, эра);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https://resh.edu.ru/subject/lesson/7522/start/310329 https://resh.edu.ru/subject/lesson/7522/start/253219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</w:tr>
      <w:tr w:rsidR="00A455E7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чему, каким силам поклонялись древнейшие люди; Раскрывать значение понятий: присваивающее хозяйство, язычество, миф;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http://vm.kencu.ru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https://resh.edu.ru/subject/lesson/7522/start/310329 https://resh.edu.ru/subject/lesson/7522/s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tart/253219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44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A455E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объединение Египта, раскрывать значение этого событие;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письменность древних египтян (особенности письма, материал для письма);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 пирамида, сфинкс, рельеф, фреска;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https://resh.edu.ru/subject/lesson/7529/start/252754</w:t>
            </w:r>
          </w:p>
        </w:tc>
      </w:tr>
      <w:tr w:rsidR="00A455E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известен в истории вавилонский царь Хаммурапи; Объяснять, благодаря чему произошло новое возвышение Вавилона;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https://resh.edu.ru/subject/lesson/7525/start/310391</w:t>
            </w:r>
          </w:p>
        </w:tc>
      </w:tr>
      <w:tr w:rsidR="00A455E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Средиземноморье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ремесел и торговли в Финикии;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 показывать на карте древние государства Палестины; Объяснять значение понятий и терминов: монотеизм, иудаизм, пророк, Ветхий завет;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https://resh.edu.ru/subject/lesson/7526/start/2522227</w:t>
            </w:r>
          </w:p>
        </w:tc>
      </w:tr>
      <w:tr w:rsidR="00A455E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военных успехов персидской армии;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сатрап, зороастризм, 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Авеста;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https://resh.edu.ru/subject/lesson/7531/start/253064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04"/>
        <w:gridCol w:w="5018"/>
        <w:gridCol w:w="1118"/>
        <w:gridCol w:w="3458"/>
      </w:tblGrid>
      <w:tr w:rsidR="00A455E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буддизма, основных положениях этого учения;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https://resh.edu.ru/subject/lesson/7531/start/253064</w:t>
            </w:r>
          </w:p>
        </w:tc>
      </w:tr>
      <w:tr w:rsidR="00A455E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совершенствовании орудий их труда, технических сооружениях; Представлять характеристику императора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Шихуанди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итогов его деятельности;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древних китайцев в развитии ремесел и торговли;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учении Конфуция, высказывать суждения о причинах его популярности в Древнем Китае и в последующие столетия;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https://resh.edu.ru/subject/lesson/7533/st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art/252661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A455E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https://resh.edu.ru/subject/lesson/7532/start/310484</w:t>
            </w:r>
          </w:p>
        </w:tc>
      </w:tr>
      <w:tr w:rsidR="00A455E7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казывать, как осуществлялось управление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греческими колониями, в чем заключались их связи с метрополиями; Объяснять, почему историки связывали расцвет Афинского государства с именем Перикла;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причины, основных участников и итоги Пелопоннесской вой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http://maxbooks.ru/greese/utovs133/htm</w:t>
            </w:r>
          </w:p>
        </w:tc>
      </w:tr>
      <w:tr w:rsidR="00A455E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философии, истории, другим отраслям наук;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древнегреческом театре, организации представлений; Рассказывать об истоках и правилах проведения общегреческих игр в Олимпии. Объяснять, что греки ценили в спортивных состязаниях, в чем выражалось и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 отношение к играм;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http://tythology.sgy/ru</w:t>
            </w:r>
          </w:p>
        </w:tc>
      </w:tr>
      <w:tr w:rsidR="00A455E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Македонские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виде таблицы информацию о завоевательных походах Александра Македонского;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 центром эллинистического мира;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https://resh.edu.ru/subject/lesson/7141/start/252878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04"/>
        <w:gridCol w:w="5018"/>
        <w:gridCol w:w="1118"/>
        <w:gridCol w:w="3458"/>
      </w:tblGrid>
      <w:tr w:rsidR="00A455E7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Возникновение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 было организовано управление Римской республикой (какими полномочиями обладали консулы, народные три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буны, Сенат, народное собрание);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происхождение и 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 выражений «Гуси Рим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спасли»,«Пиррова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победа», «Разделяй и властвуй!»;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http://ancierome.ru/ateitr/t.htm?a_1364000100</w:t>
            </w:r>
          </w:p>
        </w:tc>
      </w:tr>
      <w:tr w:rsidR="00A455E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хронологический период, участники, наиболее значительные походы и сражения, итоги);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рут начало от названий римских провинций;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http://vk.com/wall_58440231_10110</w:t>
            </w:r>
          </w:p>
        </w:tc>
      </w:tr>
      <w:tr w:rsidR="00A455E7">
        <w:trPr>
          <w:trHeight w:hRule="exact" w:val="22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Поздняя Римская республика.</w:t>
            </w:r>
          </w:p>
          <w:p w:rsidR="00A455E7" w:rsidRPr="007A3529" w:rsidRDefault="00FA146C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</w:t>
            </w:r>
          </w:p>
          <w:p w:rsidR="00A455E7" w:rsidRPr="007A3529" w:rsidRDefault="00FA146C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э. стал вопрос о переделе «общественной земли»;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Гракхов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Объяснять, чем были вызваны гражданские войны в Риме, какие силы противостояли друг другу;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ссказывать о восстании под руководством Спартака (причины, участники, основные периоды восстания, итоги);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Гая Юлия Цезаря, объяснять, благодаря чему он вошел в историю;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https://bigens/ru/world_history/text/417278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</w:tr>
      <w:tr w:rsidR="00A455E7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Октавиана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Августа; Показывать на исторической карте территорию Римской империи, объяснять, как было организовано управление провинциями;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различались условия их жизни и труда;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Библия, Евангелие, апосто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л, церковь, патриарх, епископ. Рассказывать о разделении Римской империи на Западную и Восточную;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https://vk.com/wall_58440231_10110</w:t>
            </w:r>
          </w:p>
        </w:tc>
      </w:tr>
      <w:tr w:rsidR="00A455E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известных архитектурных сооружений Древнего Рима (по выбору);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внешний вид древнегреческих и древнеримских храмов.</w:t>
            </w:r>
          </w:p>
          <w:p w:rsidR="00A455E7" w:rsidRPr="007A3529" w:rsidRDefault="00FA146C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общ</w:t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ие черты и различия;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https://resh.edu.ru/subject/lesson/7551/start/325120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04"/>
        <w:gridCol w:w="5018"/>
        <w:gridCol w:w="1118"/>
        <w:gridCol w:w="3458"/>
      </w:tblGrid>
      <w:tr w:rsidR="00A455E7">
        <w:trPr>
          <w:trHeight w:hRule="exact" w:val="10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8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50" w:lineRule="auto"/>
              <w:ind w:left="72" w:right="244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картой;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умение работать по линии времени;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понятиями;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исторический источников;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ВПР;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ВПР в 5 классе</w:t>
            </w:r>
          </w:p>
        </w:tc>
      </w:tr>
      <w:tr w:rsidR="00A455E7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  <w:tr w:rsidR="00A455E7">
        <w:trPr>
          <w:trHeight w:hRule="exact" w:val="522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78" w:line="220" w:lineRule="exact"/>
      </w:pPr>
    </w:p>
    <w:p w:rsidR="00A455E7" w:rsidRDefault="00FA146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A455E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455E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E7" w:rsidRDefault="00A455E7"/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 Древнего мира?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Родовые общины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охотников и собирателей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искусства и религиозных верований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земледелия и скотоводства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 неравенства и знати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Контроль-обобщающий урок по теме "Жизнь </w:t>
            </w:r>
            <w:r w:rsidRPr="007A3529">
              <w:rPr>
                <w:lang w:val="ru-RU"/>
              </w:rPr>
              <w:br/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пербобытных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людей"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Счет лет в истории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 w:rsidRPr="007A352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Государство на берегах Нила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A3529">
              <w:rPr>
                <w:lang w:val="ru-RU"/>
              </w:rPr>
              <w:br/>
            </w:r>
            <w:proofErr w:type="spellStart"/>
            <w:proofErr w:type="gram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455E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жили земледельцы и ремесленники в Египте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египетского вельможи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Военные походы фараонов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Релегия древних египтян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Древнего Египта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Письменность и знания древних египтян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Древнее Двуречье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Вавилонский царь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Хаммурапи и его законы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Финские мореплаватели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Библейские сказания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Древнееврейское царство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Персидская держава "царя царей"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лди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Древней Индии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Индийские касты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Чему учил китайский мудрец Конфуций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 властелин Единого Китая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55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Контроль-обобщающий урок по теме "Древний Восток"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Греки и критяне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Микены и Троя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Поэма Гомера "Илиада"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Поэма Гомера "Одисея"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Земледельцы Аттики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теряют землю и свободу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Зарождение демократии в Афинах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Древняя Спарта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Греческие колонии на берегах Средиземного и Чёрного морей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Олимпийские игры в древности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1900" w:h="16840"/>
          <w:pgMar w:top="284" w:right="650" w:bottom="6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Победа греков над персами в Марафонской битве"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Нашествие персидский войск на Элладу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 "Полисы Греции и их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с персидским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нашествием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гаванях афинского порта Пирей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городе богини Афины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афинских школах и </w:t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гимнасиях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театре Диониса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Афинская демократия при Перикле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 w:rsidRPr="007A352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Города Эллады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подчиняются Маакедонии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A3529">
              <w:rPr>
                <w:lang w:val="ru-RU"/>
              </w:rPr>
              <w:br/>
            </w:r>
            <w:proofErr w:type="spellStart"/>
            <w:proofErr w:type="gram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Поход Александра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Македонского на Восток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Александрии Египетской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Контроль-обобщающий урок по теме "Древняя Греция"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Рим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Устройство Римской республики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Вторая война Рима с Карфагеном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во всём </w:t>
            </w:r>
            <w:r w:rsidRPr="007A3529">
              <w:rPr>
                <w:lang w:val="ru-RU"/>
              </w:rPr>
              <w:br/>
            </w:r>
            <w:proofErr w:type="spell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Средизменоморье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 в Древнем Риме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Земельный закон братьев Гракхов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 Спартака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Единовластие Цезаря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империи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Соседи Римской империи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55E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Риме при императоре Цицероне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христиане и их учение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империи во втором веке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"Вечный город" и его жители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55E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Римская империя при Константине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55E7" w:rsidRPr="007A352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Взятие Рима варварами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A3529">
              <w:rPr>
                <w:lang w:val="ru-RU"/>
              </w:rPr>
              <w:br/>
            </w:r>
            <w:proofErr w:type="spellStart"/>
            <w:proofErr w:type="gramStart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3529">
              <w:rPr>
                <w:lang w:val="ru-RU"/>
              </w:rPr>
              <w:br/>
            </w: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455E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Контроль-обобщающий урок по теме "Древний Рим"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455E7">
        <w:trPr>
          <w:trHeight w:hRule="exact" w:val="810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Pr="007A3529" w:rsidRDefault="00FA146C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7A352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FA14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55E7" w:rsidRDefault="00A455E7"/>
        </w:tc>
      </w:tr>
    </w:tbl>
    <w:p w:rsidR="00A455E7" w:rsidRDefault="00A455E7">
      <w:pPr>
        <w:autoSpaceDE w:val="0"/>
        <w:autoSpaceDN w:val="0"/>
        <w:spacing w:after="0" w:line="14" w:lineRule="exact"/>
      </w:pPr>
    </w:p>
    <w:p w:rsidR="00A455E7" w:rsidRDefault="00A455E7">
      <w:pPr>
        <w:sectPr w:rsidR="00A455E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Default="00A455E7">
      <w:pPr>
        <w:autoSpaceDE w:val="0"/>
        <w:autoSpaceDN w:val="0"/>
        <w:spacing w:after="78" w:line="220" w:lineRule="exact"/>
      </w:pPr>
    </w:p>
    <w:p w:rsidR="00A455E7" w:rsidRDefault="00FA146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455E7" w:rsidRPr="007A3529" w:rsidRDefault="00FA146C">
      <w:pPr>
        <w:autoSpaceDE w:val="0"/>
        <w:autoSpaceDN w:val="0"/>
        <w:spacing w:before="346" w:after="0" w:line="302" w:lineRule="auto"/>
        <w:ind w:right="576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A3529">
        <w:rPr>
          <w:lang w:val="ru-RU"/>
        </w:rPr>
        <w:br/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</w:t>
      </w:r>
    </w:p>
    <w:p w:rsidR="00A455E7" w:rsidRPr="007A3529" w:rsidRDefault="00FA146C">
      <w:pPr>
        <w:autoSpaceDE w:val="0"/>
        <w:autoSpaceDN w:val="0"/>
        <w:spacing w:before="70" w:after="0" w:line="262" w:lineRule="auto"/>
        <w:ind w:right="2880"/>
        <w:rPr>
          <w:lang w:val="ru-RU"/>
        </w:rPr>
      </w:pP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Исто</w:t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рия Древнего мира. 5 класс. Рабочая тетрадь. В 2 частях -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Г.И.</w:t>
      </w:r>
    </w:p>
    <w:p w:rsidR="00A455E7" w:rsidRPr="007A3529" w:rsidRDefault="00FA146C">
      <w:pPr>
        <w:autoSpaceDE w:val="0"/>
        <w:autoSpaceDN w:val="0"/>
        <w:spacing w:before="262" w:after="0" w:line="302" w:lineRule="auto"/>
        <w:ind w:right="2880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A3529">
        <w:rPr>
          <w:lang w:val="ru-RU"/>
        </w:rPr>
        <w:br/>
      </w:r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Всеобщая история. 5 класс. Поурочные планы к учебнику - </w:t>
      </w:r>
      <w:proofErr w:type="spellStart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>Вигасина</w:t>
      </w:r>
      <w:proofErr w:type="spellEnd"/>
      <w:r w:rsidRPr="007A3529">
        <w:rPr>
          <w:rFonts w:ascii="Times New Roman" w:eastAsia="Times New Roman" w:hAnsi="Times New Roman"/>
          <w:color w:val="000000"/>
          <w:sz w:val="24"/>
          <w:lang w:val="ru-RU"/>
        </w:rPr>
        <w:t xml:space="preserve"> А.А.</w:t>
      </w:r>
    </w:p>
    <w:p w:rsidR="00A455E7" w:rsidRPr="007A3529" w:rsidRDefault="00FA146C">
      <w:pPr>
        <w:autoSpaceDE w:val="0"/>
        <w:autoSpaceDN w:val="0"/>
        <w:spacing w:before="264" w:after="0" w:line="230" w:lineRule="auto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55E7" w:rsidRPr="007A3529" w:rsidRDefault="00A455E7">
      <w:pPr>
        <w:autoSpaceDE w:val="0"/>
        <w:autoSpaceDN w:val="0"/>
        <w:spacing w:after="78" w:line="220" w:lineRule="exact"/>
        <w:rPr>
          <w:lang w:val="ru-RU"/>
        </w:rPr>
      </w:pPr>
    </w:p>
    <w:p w:rsidR="00A455E7" w:rsidRPr="007A3529" w:rsidRDefault="00FA146C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7A3529">
        <w:rPr>
          <w:lang w:val="ru-RU"/>
        </w:rPr>
        <w:br/>
      </w:r>
      <w:proofErr w:type="spellStart"/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7A35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A455E7" w:rsidRPr="007A3529" w:rsidRDefault="00A455E7">
      <w:pPr>
        <w:rPr>
          <w:lang w:val="ru-RU"/>
        </w:rPr>
        <w:sectPr w:rsidR="00A455E7" w:rsidRPr="007A35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A146C" w:rsidRPr="007A3529" w:rsidRDefault="00FA146C">
      <w:pPr>
        <w:rPr>
          <w:lang w:val="ru-RU"/>
        </w:rPr>
      </w:pPr>
    </w:p>
    <w:sectPr w:rsidR="00FA146C" w:rsidRPr="007A352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A3529"/>
    <w:rsid w:val="00A455E7"/>
    <w:rsid w:val="00AA1D8D"/>
    <w:rsid w:val="00B47730"/>
    <w:rsid w:val="00CB0664"/>
    <w:rsid w:val="00FA146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E683A00-B16F-4266-9663-2A4F5721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627254-3326-4621-828B-D88C1DDA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5012</Words>
  <Characters>28569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NITRO</cp:lastModifiedBy>
  <cp:revision>2</cp:revision>
  <dcterms:created xsi:type="dcterms:W3CDTF">2013-12-23T23:15:00Z</dcterms:created>
  <dcterms:modified xsi:type="dcterms:W3CDTF">2023-06-15T04:52:00Z</dcterms:modified>
  <cp:category/>
</cp:coreProperties>
</file>