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jc w:val="center"/>
        <w:rPr/>
      </w:pPr>
      <w:bookmarkStart w:id="0" w:name="block-9618052_Копия_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jc w:val="center"/>
        <w:rPr/>
      </w:pPr>
      <w:bookmarkStart w:id="1" w:name="fe665616-2748-4d90-bd50-5b617362b917"/>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 xml:space="preserve"> </w:t>
      </w:r>
    </w:p>
    <w:p>
      <w:pPr>
        <w:pStyle w:val="Normal"/>
        <w:spacing w:lineRule="exact" w:line="408" w:before="0" w:after="0"/>
        <w:ind w:left="120"/>
        <w:jc w:val="center"/>
        <w:rPr/>
      </w:pPr>
      <w:bookmarkStart w:id="2" w:name="d891cd23-75ad-4d7a-b1eb-2ec1609bac70"/>
      <w:r>
        <w:rPr>
          <w:rFonts w:ascii="Times New Roman" w:hAnsi="Times New Roman"/>
          <w:b/>
          <w:i w:val="false"/>
          <w:color w:val="000000"/>
          <w:sz w:val="28"/>
        </w:rPr>
        <w:t>Муниципальное бюджетное общеобразовательное учреждение "Георгиевская средняя общеобразовательная школа"</w:t>
      </w:r>
      <w:bookmarkEnd w:id="2"/>
    </w:p>
    <w:p>
      <w:pPr>
        <w:pStyle w:val="Normal"/>
        <w:spacing w:lineRule="exact" w:line="408" w:before="0" w:after="0"/>
        <w:ind w:left="120"/>
        <w:jc w:val="center"/>
        <w:rPr/>
      </w:pPr>
      <w:r>
        <w:rPr>
          <w:rFonts w:ascii="Times New Roman" w:hAnsi="Times New Roman"/>
          <w:b/>
          <w:i w:val="false"/>
          <w:color w:val="000000"/>
          <w:sz w:val="28"/>
        </w:rPr>
        <w:t>МБОУ Георгиевская СОШ</w:t>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tbl>
      <w:tblPr>
        <w:tblStyle w:val="a3"/>
        <w:tblW w:w="934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УВР</w:t>
            </w:r>
          </w:p>
          <w:p>
            <w:pPr>
              <w:pStyle w:val="Normal"/>
              <w:spacing w:before="0" w:after="120"/>
              <w:rPr>
                <w:rFonts w:ascii="Times New Roman" w:hAnsi="Times New Roman" w:eastAsia="Times New Roman"/>
                <w:color w:val="000000"/>
                <w:sz w:val="28"/>
                <w:szCs w:val="28"/>
                <w:lang w:val="ru-RU"/>
              </w:rPr>
            </w:pPr>
            <w:r>
              <w:rPr/>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Панарина О.Н.</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r>
              <w:rPr>
                <w:rFonts w:eastAsia="Times New Roman" w:ascii="Times New Roman" w:hAnsi="Times New Roman"/>
                <w:color w:val="000000"/>
                <w:sz w:val="24"/>
                <w:szCs w:val="24"/>
                <w:lang w:val="ru-RU"/>
              </w:rPr>
              <w:t>от</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«22» 08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"Георгиевская СОШ"</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Ракова И.В.</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270-ОД</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«22» 08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before="0" w:after="0"/>
        <w:ind w:left="120"/>
        <w:jc w:val="left"/>
        <w:rPr/>
      </w:pPr>
      <w:r>
        <w:rPr/>
      </w:r>
    </w:p>
    <w:p>
      <w:pPr>
        <w:pStyle w:val="Normal"/>
        <w:spacing w:lineRule="exact" w:line="408" w:before="0" w:after="0"/>
        <w:ind w:left="120"/>
        <w:jc w:val="center"/>
        <w:rPr/>
      </w:pPr>
      <w:r>
        <w:rPr>
          <w:rFonts w:ascii="Times New Roman" w:hAnsi="Times New Roman"/>
          <w:b/>
          <w:i w:val="false"/>
          <w:color w:val="000000"/>
          <w:sz w:val="28"/>
        </w:rPr>
        <w:t>РАБОЧАЯ ПРОГРАММА</w:t>
      </w:r>
    </w:p>
    <w:p>
      <w:pPr>
        <w:pStyle w:val="Normal"/>
        <w:spacing w:lineRule="exact" w:line="408" w:before="0" w:after="0"/>
        <w:ind w:left="120"/>
        <w:jc w:val="center"/>
        <w:rPr/>
      </w:pPr>
      <w:r>
        <w:rPr>
          <w:rFonts w:ascii="Times New Roman" w:hAnsi="Times New Roman"/>
          <w:b w:val="false"/>
          <w:i w:val="false"/>
          <w:color w:val="000000"/>
          <w:sz w:val="28"/>
        </w:rPr>
        <w:t>(ID 1343533)</w:t>
      </w:r>
    </w:p>
    <w:p>
      <w:pPr>
        <w:pStyle w:val="Normal"/>
        <w:spacing w:before="0" w:after="0"/>
        <w:ind w:left="120"/>
        <w:jc w:val="center"/>
        <w:rPr/>
      </w:pPr>
      <w:r>
        <w:rPr/>
      </w:r>
    </w:p>
    <w:p>
      <w:pPr>
        <w:pStyle w:val="Normal"/>
        <w:spacing w:lineRule="exact" w:line="408" w:before="0" w:after="0"/>
        <w:ind w:left="120"/>
        <w:jc w:val="center"/>
        <w:rPr/>
      </w:pPr>
      <w:r>
        <w:rPr>
          <w:rFonts w:ascii="Times New Roman" w:hAnsi="Times New Roman"/>
          <w:b/>
          <w:i w:val="false"/>
          <w:color w:val="000000"/>
          <w:sz w:val="28"/>
        </w:rPr>
        <w:t>учебного предмета «Биология. Углубленный уровень»</w:t>
      </w:r>
    </w:p>
    <w:p>
      <w:pPr>
        <w:pStyle w:val="Normal"/>
        <w:spacing w:lineRule="exact" w:line="408" w:before="0" w:after="0"/>
        <w:ind w:left="120"/>
        <w:jc w:val="center"/>
        <w:rPr/>
      </w:pPr>
      <w:r>
        <w:rPr>
          <w:rFonts w:ascii="Times New Roman" w:hAnsi="Times New Roman"/>
          <w:b w:val="false"/>
          <w:i w:val="false"/>
          <w:color w:val="000000"/>
          <w:sz w:val="28"/>
        </w:rPr>
        <w:t xml:space="preserve">для обучающихся 11 классов </w:t>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r>
        <w:rPr/>
      </w:r>
    </w:p>
    <w:p>
      <w:pPr>
        <w:pStyle w:val="Normal"/>
        <w:spacing w:before="0" w:after="0"/>
        <w:ind w:left="120"/>
        <w:jc w:val="center"/>
        <w:rPr/>
      </w:pPr>
      <w:bookmarkStart w:id="3" w:name="daf91b7c-f861-4f65-ac3d-7093d1098ae7"/>
      <w:r>
        <w:rPr>
          <w:rFonts w:ascii="Times New Roman" w:hAnsi="Times New Roman"/>
          <w:b/>
          <w:i w:val="false"/>
          <w:color w:val="000000"/>
          <w:sz w:val="28"/>
        </w:rPr>
        <w:t>с. Георгиевка</w:t>
      </w:r>
      <w:bookmarkEnd w:id="3"/>
      <w:r>
        <w:rPr>
          <w:rFonts w:ascii="Times New Roman" w:hAnsi="Times New Roman"/>
          <w:b/>
          <w:i w:val="false"/>
          <w:color w:val="000000"/>
          <w:sz w:val="28"/>
        </w:rPr>
        <w:t xml:space="preserve"> </w:t>
      </w:r>
      <w:bookmarkStart w:id="4" w:name="6d9e9922-8c7a-4bd6-b337-ac3d7fc668dc"/>
      <w:r>
        <w:rPr>
          <w:rFonts w:ascii="Times New Roman" w:hAnsi="Times New Roman"/>
          <w:b/>
          <w:i w:val="false"/>
          <w:color w:val="000000"/>
          <w:sz w:val="28"/>
        </w:rPr>
        <w:t>2024 год</w:t>
      </w:r>
      <w:bookmarkEnd w:id="4"/>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jc w:val="left"/>
        <w:rPr/>
      </w:pPr>
      <w:r>
        <w:rPr/>
      </w:r>
      <w:bookmarkStart w:id="5" w:name="block-9618052_Копия_1"/>
      <w:bookmarkStart w:id="6" w:name="block-9618052"/>
      <w:bookmarkStart w:id="7" w:name="block-9618052_Копия_1"/>
      <w:bookmarkStart w:id="8" w:name="block-9618052"/>
      <w:bookmarkEnd w:id="7"/>
      <w:bookmarkEnd w:id="8"/>
    </w:p>
    <w:p>
      <w:pPr>
        <w:pStyle w:val="Normal"/>
        <w:spacing w:lineRule="exact" w:line="264" w:before="0" w:after="0"/>
        <w:ind w:firstLine="600"/>
        <w:jc w:val="both"/>
        <w:rPr/>
      </w:pPr>
      <w:bookmarkStart w:id="9" w:name="block-9618052"/>
      <w:bookmarkStart w:id="10" w:name="block-9618053_Копия_1"/>
      <w:bookmarkEnd w:id="9"/>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pStyle w:val="Normal"/>
        <w:spacing w:lineRule="exact" w:line="264" w:before="0" w:after="0"/>
        <w:ind w:firstLine="600"/>
        <w:jc w:val="both"/>
        <w:rPr/>
      </w:pPr>
      <w:r>
        <w:rPr>
          <w:rFonts w:ascii="Times New Roman" w:hAnsi="Times New Roman"/>
          <w:b w:val="false"/>
          <w:i w:val="false"/>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pStyle w:val="Normal"/>
        <w:spacing w:lineRule="exact" w:line="264" w:before="0" w:after="0"/>
        <w:ind w:firstLine="600"/>
        <w:jc w:val="both"/>
        <w:rPr/>
      </w:pPr>
      <w:r>
        <w:rPr>
          <w:rFonts w:ascii="Times New Roman" w:hAnsi="Times New Roman"/>
          <w:b w:val="false"/>
          <w:i w:val="false"/>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pStyle w:val="Normal"/>
        <w:spacing w:lineRule="exact" w:line="264" w:before="0" w:after="0"/>
        <w:ind w:firstLine="600"/>
        <w:jc w:val="both"/>
        <w:rPr/>
      </w:pPr>
      <w:r>
        <w:rPr>
          <w:rFonts w:ascii="Times New Roman" w:hAnsi="Times New Roman"/>
          <w:b w:val="false"/>
          <w:i w:val="false"/>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pStyle w:val="Normal"/>
        <w:spacing w:lineRule="exact" w:line="264" w:before="0" w:after="0"/>
        <w:ind w:firstLine="600"/>
        <w:jc w:val="both"/>
        <w:rPr/>
      </w:pPr>
      <w:r>
        <w:rPr>
          <w:rFonts w:ascii="Times New Roman" w:hAnsi="Times New Roman"/>
          <w:b w:val="false"/>
          <w:i w:val="false"/>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учебного предмета «Биология» на углублённом уровне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pStyle w:val="Normal"/>
        <w:spacing w:lineRule="exact" w:line="264" w:before="0" w:after="0"/>
        <w:ind w:firstLine="600"/>
        <w:jc w:val="both"/>
        <w:rPr/>
      </w:pPr>
      <w:r>
        <w:rPr>
          <w:rFonts w:ascii="Times New Roman" w:hAnsi="Times New Roman"/>
          <w:b w:val="false"/>
          <w:i w:val="false"/>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pStyle w:val="Normal"/>
        <w:spacing w:lineRule="exact" w:line="264" w:before="0" w:after="0"/>
        <w:ind w:firstLine="600"/>
        <w:jc w:val="both"/>
        <w:rPr/>
      </w:pPr>
      <w:r>
        <w:rPr>
          <w:rFonts w:ascii="Times New Roman" w:hAnsi="Times New Roman"/>
          <w:b w:val="false"/>
          <w:i w:val="false"/>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pStyle w:val="Normal"/>
        <w:spacing w:lineRule="exact" w:line="264" w:before="0" w:after="0"/>
        <w:ind w:firstLine="600"/>
        <w:jc w:val="both"/>
        <w:rPr/>
      </w:pPr>
      <w:r>
        <w:rPr>
          <w:rFonts w:ascii="Times New Roman" w:hAnsi="Times New Roman"/>
          <w:b w:val="false"/>
          <w:i w:val="false"/>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pStyle w:val="Normal"/>
        <w:spacing w:lineRule="exact" w:line="264" w:before="0" w:after="0"/>
        <w:ind w:firstLine="600"/>
        <w:jc w:val="both"/>
        <w:rPr/>
      </w:pPr>
      <w:bookmarkStart w:id="11" w:name="ae087229-bc2a-42f7-a634-a0357f20ae55"/>
      <w:r>
        <w:rPr>
          <w:rFonts w:ascii="Times New Roman" w:hAnsi="Times New Roman"/>
          <w:b w:val="false"/>
          <w:i w:val="false"/>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11"/>
    </w:p>
    <w:p>
      <w:pPr>
        <w:pStyle w:val="Normal"/>
        <w:spacing w:lineRule="exact" w:line="264" w:before="0" w:after="0"/>
        <w:ind w:firstLine="600"/>
        <w:jc w:val="both"/>
        <w:rPr/>
      </w:pPr>
      <w:r>
        <w:rPr>
          <w:rFonts w:ascii="Times New Roman" w:hAnsi="Times New Roman"/>
          <w:b w:val="false"/>
          <w:i w:val="false"/>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2" w:name="block-9618053_Копия_1"/>
      <w:r>
        <w:rPr>
          <w:rFonts w:ascii="Times New Roman" w:hAnsi="Times New Roman"/>
          <w:b w:val="false"/>
          <w:i w:val="false"/>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bookmarkStart w:id="13" w:name="block-9618053"/>
      <w:bookmarkEnd w:id="12"/>
    </w:p>
    <w:p>
      <w:pPr>
        <w:pStyle w:val="Normal"/>
        <w:spacing w:lineRule="exact" w:line="264" w:before="0" w:after="0"/>
        <w:ind w:left="120"/>
        <w:jc w:val="both"/>
        <w:rPr/>
      </w:pPr>
      <w:bookmarkStart w:id="14" w:name="block-9618054_Копия_1"/>
      <w:bookmarkEnd w:id="13"/>
      <w:r>
        <w:rPr>
          <w:rFonts w:ascii="Times New Roman" w:hAnsi="Times New Roman"/>
          <w:b/>
          <w:i w:val="false"/>
          <w:color w:val="000000"/>
          <w:sz w:val="28"/>
        </w:rPr>
        <w:t>СОДЕРЖАНИЕ ОБУЧЕНИЯ</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10 КЛАСС</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программы, выделенное </w:t>
      </w:r>
      <w:r>
        <w:rPr>
          <w:rFonts w:ascii="Times New Roman" w:hAnsi="Times New Roman"/>
          <w:b w:val="false"/>
          <w:i/>
          <w:color w:val="000000"/>
          <w:sz w:val="28"/>
        </w:rPr>
        <w:t>курсивом</w:t>
      </w:r>
      <w:r>
        <w:rPr>
          <w:rFonts w:ascii="Times New Roman" w:hAnsi="Times New Roman"/>
          <w:b w:val="false"/>
          <w:i w:val="false"/>
          <w:color w:val="000000"/>
          <w:sz w:val="28"/>
        </w:rPr>
        <w:t>, не входит в проверку государственной итоговой аттестации (ГИА).</w:t>
      </w:r>
    </w:p>
    <w:p>
      <w:pPr>
        <w:pStyle w:val="Normal"/>
        <w:spacing w:lineRule="exact" w:line="264" w:before="0" w:after="0"/>
        <w:ind w:firstLine="600"/>
        <w:jc w:val="both"/>
        <w:rPr/>
      </w:pPr>
      <w:r>
        <w:rPr>
          <w:rFonts w:ascii="Times New Roman" w:hAnsi="Times New Roman"/>
          <w:b/>
          <w:i w:val="false"/>
          <w:color w:val="000000"/>
          <w:sz w:val="28"/>
        </w:rPr>
        <w:t xml:space="preserve">Тема 1. Биология как наука </w:t>
      </w:r>
    </w:p>
    <w:p>
      <w:pPr>
        <w:pStyle w:val="Normal"/>
        <w:spacing w:lineRule="exact" w:line="264" w:before="0" w:after="0"/>
        <w:ind w:firstLine="600"/>
        <w:jc w:val="both"/>
        <w:rPr/>
      </w:pPr>
      <w:r>
        <w:rPr>
          <w:rFonts w:ascii="Times New Roman" w:hAnsi="Times New Roman"/>
          <w:b w:val="false"/>
          <w:i w:val="false"/>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pStyle w:val="Normal"/>
        <w:spacing w:lineRule="exact" w:line="264" w:before="0" w:after="0"/>
        <w:ind w:firstLine="600"/>
        <w:jc w:val="both"/>
        <w:rPr/>
      </w:pPr>
      <w:r>
        <w:rPr>
          <w:rFonts w:ascii="Times New Roman" w:hAnsi="Times New Roman"/>
          <w:b w:val="false"/>
          <w:i w:val="false"/>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«Связь биологии с другими науками», «Система биологических наук».</w:t>
      </w:r>
    </w:p>
    <w:p>
      <w:pPr>
        <w:pStyle w:val="Normal"/>
        <w:spacing w:lineRule="exact" w:line="264" w:before="0" w:after="0"/>
        <w:ind w:firstLine="600"/>
        <w:jc w:val="both"/>
        <w:rPr/>
      </w:pPr>
      <w:r>
        <w:rPr>
          <w:rFonts w:ascii="Times New Roman" w:hAnsi="Times New Roman"/>
          <w:b/>
          <w:i w:val="false"/>
          <w:color w:val="000000"/>
          <w:sz w:val="28"/>
        </w:rPr>
        <w:t>Тема 2. Живые системы и их изучение</w:t>
      </w:r>
    </w:p>
    <w:p>
      <w:pPr>
        <w:pStyle w:val="Normal"/>
        <w:spacing w:lineRule="exact" w:line="264" w:before="0" w:after="0"/>
        <w:ind w:firstLine="600"/>
        <w:jc w:val="both"/>
        <w:rPr/>
      </w:pPr>
      <w:r>
        <w:rPr>
          <w:rFonts w:ascii="Times New Roman" w:hAnsi="Times New Roman"/>
          <w:b w:val="false"/>
          <w:i w:val="false"/>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pStyle w:val="Normal"/>
        <w:spacing w:lineRule="exact" w:line="264" w:before="0" w:after="0"/>
        <w:ind w:firstLine="600"/>
        <w:jc w:val="both"/>
        <w:rPr/>
      </w:pPr>
      <w:r>
        <w:rPr>
          <w:rFonts w:ascii="Times New Roman" w:hAnsi="Times New Roman"/>
          <w:b w:val="false"/>
          <w:i w:val="false"/>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pStyle w:val="Normal"/>
        <w:spacing w:lineRule="exact" w:line="264" w:before="0" w:after="0"/>
        <w:ind w:firstLine="600"/>
        <w:jc w:val="both"/>
        <w:rPr/>
      </w:pPr>
      <w:r>
        <w:rPr>
          <w:rFonts w:ascii="Times New Roman" w:hAnsi="Times New Roman"/>
          <w:b w:val="false"/>
          <w:i w:val="false"/>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Оборудование: лабораторное оборудование для проведения наблюдений, измерений, экспериментов.</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«Использование различных методов при изучении живых систем».</w:t>
      </w:r>
    </w:p>
    <w:p>
      <w:pPr>
        <w:pStyle w:val="Normal"/>
        <w:spacing w:lineRule="exact" w:line="264" w:before="0" w:after="0"/>
        <w:ind w:firstLine="600"/>
        <w:jc w:val="both"/>
        <w:rPr/>
      </w:pPr>
      <w:r>
        <w:rPr>
          <w:rFonts w:ascii="Times New Roman" w:hAnsi="Times New Roman"/>
          <w:b/>
          <w:i w:val="false"/>
          <w:color w:val="000000"/>
          <w:sz w:val="28"/>
        </w:rPr>
        <w:t>Тема 3. Биология клетки</w:t>
      </w:r>
    </w:p>
    <w:p>
      <w:pPr>
        <w:pStyle w:val="Normal"/>
        <w:spacing w:lineRule="exact" w:line="264" w:before="0" w:after="0"/>
        <w:ind w:firstLine="600"/>
        <w:jc w:val="both"/>
        <w:rPr/>
      </w:pPr>
      <w:r>
        <w:rPr>
          <w:rFonts w:ascii="Times New Roman" w:hAnsi="Times New Roman"/>
          <w:b w:val="false"/>
          <w:i w:val="false"/>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pStyle w:val="Normal"/>
        <w:spacing w:lineRule="exact" w:line="264" w:before="0" w:after="0"/>
        <w:ind w:firstLine="600"/>
        <w:jc w:val="both"/>
        <w:rPr/>
      </w:pPr>
      <w:r>
        <w:rPr>
          <w:rFonts w:ascii="Times New Roman" w:hAnsi="Times New Roman"/>
          <w:b w:val="false"/>
          <w:i w:val="false"/>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8"/>
        </w:rPr>
        <w:t>Изучение фиксированных клеток</w:t>
      </w:r>
      <w:r>
        <w:rPr>
          <w:rFonts w:ascii="Times New Roman" w:hAnsi="Times New Roman"/>
          <w:b w:val="false"/>
          <w:i w:val="false"/>
          <w:color w:val="000000"/>
          <w:sz w:val="28"/>
        </w:rPr>
        <w:t xml:space="preserve">. Электронная микроскопия. </w:t>
      </w:r>
      <w:r>
        <w:rPr>
          <w:rFonts w:ascii="Times New Roman" w:hAnsi="Times New Roman"/>
          <w:b w:val="false"/>
          <w:i/>
          <w:color w:val="000000"/>
          <w:sz w:val="28"/>
        </w:rPr>
        <w:t>Конфокальная микроскопия. Витальное (прижизненное) изучение клеток.</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Р. Гук, А. Левенгук, Т. Шванн, М. Шлейден, Р. Вирхов, К. М. Бэр.</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«Световой микроскоп», «Электронный микроскоп», «История развития методов микроскопии».</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микропрепараты растительных, животных и бактериальных клеток.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методов клеточной биологии (хроматография, электрофорез, дифференциальное центрифугирование, ПЦР)».</w:t>
      </w:r>
    </w:p>
    <w:p>
      <w:pPr>
        <w:pStyle w:val="Normal"/>
        <w:spacing w:lineRule="exact" w:line="264" w:before="0" w:after="0"/>
        <w:ind w:firstLine="600"/>
        <w:jc w:val="both"/>
        <w:rPr/>
      </w:pPr>
      <w:r>
        <w:rPr>
          <w:rFonts w:ascii="Times New Roman" w:hAnsi="Times New Roman"/>
          <w:b/>
          <w:i w:val="false"/>
          <w:color w:val="000000"/>
          <w:sz w:val="28"/>
        </w:rPr>
        <w:t>Тема 4. Химическая организация клетки</w:t>
      </w:r>
    </w:p>
    <w:p>
      <w:pPr>
        <w:pStyle w:val="Normal"/>
        <w:spacing w:lineRule="exact" w:line="264" w:before="0" w:after="0"/>
        <w:ind w:firstLine="600"/>
        <w:jc w:val="both"/>
        <w:rPr/>
      </w:pPr>
      <w:r>
        <w:rPr>
          <w:rFonts w:ascii="Times New Roman" w:hAnsi="Times New Roman"/>
          <w:b w:val="false"/>
          <w:i w:val="false"/>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pStyle w:val="Normal"/>
        <w:spacing w:lineRule="exact" w:line="264" w:before="0" w:after="0"/>
        <w:ind w:firstLine="600"/>
        <w:jc w:val="both"/>
        <w:rPr/>
      </w:pPr>
      <w:r>
        <w:rPr>
          <w:rFonts w:ascii="Times New Roman" w:hAnsi="Times New Roman"/>
          <w:b w:val="false"/>
          <w:i w:val="false"/>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8"/>
        </w:rPr>
        <w:t>Прионы</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pStyle w:val="Normal"/>
        <w:spacing w:lineRule="exact" w:line="264" w:before="0" w:after="0"/>
        <w:ind w:firstLine="600"/>
        <w:jc w:val="both"/>
        <w:rPr/>
      </w:pPr>
      <w:r>
        <w:rPr>
          <w:rFonts w:ascii="Times New Roman" w:hAnsi="Times New Roman"/>
          <w:b w:val="false"/>
          <w:i w:val="false"/>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pStyle w:val="Normal"/>
        <w:spacing w:lineRule="exact" w:line="264" w:before="0" w:after="0"/>
        <w:ind w:firstLine="600"/>
        <w:jc w:val="both"/>
        <w:rPr/>
      </w:pPr>
      <w:r>
        <w:rPr>
          <w:rFonts w:ascii="Times New Roman" w:hAnsi="Times New Roman"/>
          <w:b w:val="false"/>
          <w:i w:val="false"/>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8"/>
        </w:rPr>
        <w:t>Другие нуклеозидтрифосфаты (НТФ).</w:t>
      </w:r>
      <w:r>
        <w:rPr>
          <w:rFonts w:ascii="Times New Roman" w:hAnsi="Times New Roman"/>
          <w:b w:val="false"/>
          <w:i w:val="false"/>
          <w:color w:val="000000"/>
          <w:sz w:val="28"/>
        </w:rPr>
        <w:t xml:space="preserve"> Секвенирование ДНК. </w:t>
      </w:r>
      <w:r>
        <w:rPr>
          <w:rFonts w:ascii="Times New Roman" w:hAnsi="Times New Roman"/>
          <w:b w:val="false"/>
          <w:i/>
          <w:color w:val="000000"/>
          <w:sz w:val="28"/>
        </w:rPr>
        <w:t>Методы геномики, транскриптомики, протеомики.</w:t>
      </w:r>
    </w:p>
    <w:p>
      <w:pPr>
        <w:pStyle w:val="Normal"/>
        <w:spacing w:lineRule="exact" w:line="264" w:before="0" w:after="0"/>
        <w:ind w:firstLine="600"/>
        <w:jc w:val="both"/>
        <w:rPr/>
      </w:pPr>
      <w:r>
        <w:rPr>
          <w:rFonts w:ascii="Times New Roman" w:hAnsi="Times New Roman"/>
          <w:b w:val="false"/>
          <w:i w:val="false"/>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Л. Полинг, Дж. Уотсон, Ф. Крик, М. Уилкинс, Р. Франклин, Ф. Сэнгер, С. Прузинер.</w:t>
      </w:r>
    </w:p>
    <w:p>
      <w:pPr>
        <w:pStyle w:val="Normal"/>
        <w:spacing w:lineRule="exact" w:line="264" w:before="0" w:after="0"/>
        <w:ind w:firstLine="600"/>
        <w:jc w:val="both"/>
        <w:rPr/>
      </w:pPr>
      <w:r>
        <w:rPr>
          <w:rFonts w:ascii="Times New Roman" w:hAnsi="Times New Roman"/>
          <w:b w:val="false"/>
          <w:i w:val="false"/>
          <w:color w:val="000000"/>
          <w:sz w:val="28"/>
        </w:rPr>
        <w:t>Диаграммы: «Распределение химических элементов в неживой природе», «Распределение химических элементов в живой природе».</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pStyle w:val="Normal"/>
        <w:spacing w:lineRule="exact" w:line="264" w:before="0" w:after="0"/>
        <w:ind w:firstLine="600"/>
        <w:jc w:val="both"/>
        <w:rPr/>
      </w:pPr>
      <w:r>
        <w:rPr>
          <w:rFonts w:ascii="Times New Roman" w:hAnsi="Times New Roman"/>
          <w:b w:val="false"/>
          <w:i w:val="false"/>
          <w:color w:val="000000"/>
          <w:sz w:val="28"/>
        </w:rPr>
        <w:t>Оборудование: химическая посуда и оборудование.</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«Обнаружение белков с помощью качественных реакций».</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нуклеиновых кислот, выделенных из клеток различных организмов».</w:t>
      </w:r>
    </w:p>
    <w:p>
      <w:pPr>
        <w:pStyle w:val="Normal"/>
        <w:spacing w:lineRule="exact" w:line="264" w:before="0" w:after="0"/>
        <w:ind w:firstLine="600"/>
        <w:jc w:val="both"/>
        <w:rPr/>
      </w:pPr>
      <w:r>
        <w:rPr>
          <w:rFonts w:ascii="Times New Roman" w:hAnsi="Times New Roman"/>
          <w:b/>
          <w:i w:val="false"/>
          <w:color w:val="000000"/>
          <w:sz w:val="28"/>
        </w:rPr>
        <w:t>Тема 5. Строение и функции клетки</w:t>
      </w:r>
    </w:p>
    <w:p>
      <w:pPr>
        <w:pStyle w:val="Normal"/>
        <w:spacing w:lineRule="exact" w:line="264" w:before="0" w:after="0"/>
        <w:ind w:firstLine="600"/>
        <w:jc w:val="both"/>
        <w:rPr/>
      </w:pPr>
      <w:r>
        <w:rPr>
          <w:rFonts w:ascii="Times New Roman" w:hAnsi="Times New Roman"/>
          <w:b w:val="false"/>
          <w:i w:val="false"/>
          <w:color w:val="000000"/>
          <w:sz w:val="28"/>
        </w:rPr>
        <w:t>Типы клеток: эукариотическая и прокариотическая. Структурно-функциональные образования клетки.</w:t>
      </w:r>
    </w:p>
    <w:p>
      <w:pPr>
        <w:pStyle w:val="Normal"/>
        <w:spacing w:lineRule="exact" w:line="264" w:before="0" w:after="0"/>
        <w:ind w:firstLine="600"/>
        <w:jc w:val="both"/>
        <w:rPr/>
      </w:pPr>
      <w:r>
        <w:rPr>
          <w:rFonts w:ascii="Times New Roman" w:hAnsi="Times New Roman"/>
          <w:b w:val="false"/>
          <w:i w:val="false"/>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pStyle w:val="Normal"/>
        <w:spacing w:lineRule="exact" w:line="264" w:before="0" w:after="0"/>
        <w:ind w:firstLine="600"/>
        <w:jc w:val="both"/>
        <w:rPr/>
      </w:pPr>
      <w:r>
        <w:rPr>
          <w:rFonts w:ascii="Times New Roman" w:hAnsi="Times New Roman"/>
          <w:b w:val="false"/>
          <w:i w:val="false"/>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8"/>
        </w:rPr>
        <w:t xml:space="preserve">Механизм направления белков в ЭПС. </w:t>
      </w:r>
      <w:r>
        <w:rPr>
          <w:rFonts w:ascii="Times New Roman" w:hAnsi="Times New Roman"/>
          <w:b w:val="false"/>
          <w:i w:val="false"/>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8"/>
        </w:rPr>
        <w:t>Модификация белков в аппарате Гольджи. Сортировка белков в аппарате Гольджи.</w:t>
      </w:r>
      <w:r>
        <w:rPr>
          <w:rFonts w:ascii="Times New Roman" w:hAnsi="Times New Roman"/>
          <w:b w:val="false"/>
          <w:i w:val="false"/>
          <w:color w:val="000000"/>
          <w:sz w:val="28"/>
        </w:rPr>
        <w:t xml:space="preserve"> Транспорт веществ в клетке. Вакуоли растительных клеток. Клеточный сок. Тургор.</w:t>
      </w:r>
    </w:p>
    <w:p>
      <w:pPr>
        <w:pStyle w:val="Normal"/>
        <w:spacing w:lineRule="exact" w:line="264" w:before="0" w:after="0"/>
        <w:ind w:firstLine="600"/>
        <w:jc w:val="both"/>
        <w:rPr/>
      </w:pPr>
      <w:r>
        <w:rPr>
          <w:rFonts w:ascii="Times New Roman" w:hAnsi="Times New Roman"/>
          <w:b w:val="false"/>
          <w:i w:val="false"/>
          <w:color w:val="000000"/>
          <w:sz w:val="28"/>
        </w:rPr>
        <w:t xml:space="preserve">Полуавтономные органоиды клетки: митохондрии, пластиды. </w:t>
      </w:r>
      <w:r>
        <w:rPr>
          <w:rFonts w:ascii="Times New Roman" w:hAnsi="Times New Roman"/>
          <w:b w:val="false"/>
          <w:i/>
          <w:color w:val="000000"/>
          <w:sz w:val="28"/>
        </w:rPr>
        <w:t>Происхождение митохондрий и пластид. Симбиогенез (К.С. Мережковский, Л. Маргулис)</w:t>
      </w:r>
      <w:r>
        <w:rPr>
          <w:rFonts w:ascii="Times New Roman" w:hAnsi="Times New Roman"/>
          <w:b w:val="false"/>
          <w:i w:val="false"/>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8"/>
        </w:rPr>
        <w:t>Промежуточные филаменты</w:t>
      </w:r>
      <w:r>
        <w:rPr>
          <w:rFonts w:ascii="Times New Roman" w:hAnsi="Times New Roman"/>
          <w:b w:val="false"/>
          <w:i w:val="false"/>
          <w:color w:val="000000"/>
          <w:sz w:val="28"/>
        </w:rPr>
        <w:t xml:space="preserve">. Микрофиламенты. </w:t>
      </w:r>
      <w:r>
        <w:rPr>
          <w:rFonts w:ascii="Times New Roman" w:hAnsi="Times New Roman"/>
          <w:b w:val="false"/>
          <w:i/>
          <w:color w:val="000000"/>
          <w:sz w:val="28"/>
        </w:rPr>
        <w:t>Актиновые микрофиламенты</w:t>
      </w:r>
      <w:r>
        <w:rPr>
          <w:rFonts w:ascii="Times New Roman" w:hAnsi="Times New Roman"/>
          <w:b w:val="false"/>
          <w:i w:val="false"/>
          <w:color w:val="000000"/>
          <w:sz w:val="28"/>
        </w:rPr>
        <w:t xml:space="preserve">. Мышечные клетки. </w:t>
      </w:r>
      <w:r>
        <w:rPr>
          <w:rFonts w:ascii="Times New Roman" w:hAnsi="Times New Roman"/>
          <w:b w:val="false"/>
          <w:i/>
          <w:color w:val="000000"/>
          <w:sz w:val="28"/>
        </w:rPr>
        <w:t>Актиновые компоненты немышечных клеток.</w:t>
      </w:r>
      <w:r>
        <w:rPr>
          <w:rFonts w:ascii="Times New Roman" w:hAnsi="Times New Roman"/>
          <w:b w:val="false"/>
          <w:i w:val="false"/>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8"/>
        </w:rPr>
        <w:t>Белки, ассоциированные с микрофиламентами и микротрубочками. Моторные белки.</w:t>
      </w:r>
    </w:p>
    <w:p>
      <w:pPr>
        <w:pStyle w:val="Normal"/>
        <w:spacing w:lineRule="exact" w:line="264" w:before="0" w:after="0"/>
        <w:ind w:firstLine="600"/>
        <w:jc w:val="both"/>
        <w:rPr/>
      </w:pPr>
      <w:r>
        <w:rPr>
          <w:rFonts w:ascii="Times New Roman" w:hAnsi="Times New Roman"/>
          <w:b w:val="false"/>
          <w:i w:val="false"/>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8"/>
        </w:rPr>
        <w:t>Эухроматин и гетерохроматин</w:t>
      </w:r>
      <w:r>
        <w:rPr>
          <w:rFonts w:ascii="Times New Roman" w:hAnsi="Times New Roman"/>
          <w:b w:val="false"/>
          <w:i w:val="false"/>
          <w:color w:val="000000"/>
          <w:sz w:val="28"/>
        </w:rPr>
        <w:t xml:space="preserve">. Белки хроматина – гистоны. </w:t>
      </w:r>
      <w:r>
        <w:rPr>
          <w:rFonts w:ascii="Times New Roman" w:hAnsi="Times New Roman"/>
          <w:b w:val="false"/>
          <w:i/>
          <w:color w:val="000000"/>
          <w:sz w:val="28"/>
        </w:rPr>
        <w:t>Динамика ядерной оболочки в митозе. Ядерный транспорт.</w:t>
      </w:r>
    </w:p>
    <w:p>
      <w:pPr>
        <w:pStyle w:val="Normal"/>
        <w:spacing w:lineRule="exact" w:line="264" w:before="0" w:after="0"/>
        <w:ind w:firstLine="600"/>
        <w:jc w:val="both"/>
        <w:rPr/>
      </w:pPr>
      <w:r>
        <w:rPr>
          <w:rFonts w:ascii="Times New Roman" w:hAnsi="Times New Roman"/>
          <w:b w:val="false"/>
          <w:i w:val="false"/>
          <w:color w:val="000000"/>
          <w:sz w:val="28"/>
        </w:rPr>
        <w:t>Клеточные включения. Сравнительная характеристика клеток эукариот (растительной, животной, грибной).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К.С. Мережковский, Л. Маргулис.</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микропрепараты растительных, животных клеток, микропрепараты бактериальных клеток.</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клеток различных организмов».</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свойств клеточной мембраны».</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плазмолиза и деплазмолиза в растительных клетках».</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движения цитоплазмы в растительных клетках».</w:t>
      </w:r>
    </w:p>
    <w:p>
      <w:pPr>
        <w:pStyle w:val="Normal"/>
        <w:spacing w:lineRule="exact" w:line="264" w:before="0" w:after="0"/>
        <w:ind w:firstLine="600"/>
        <w:jc w:val="both"/>
        <w:rPr/>
      </w:pPr>
      <w:r>
        <w:rPr>
          <w:rFonts w:ascii="Times New Roman" w:hAnsi="Times New Roman"/>
          <w:b/>
          <w:i w:val="false"/>
          <w:color w:val="000000"/>
          <w:sz w:val="28"/>
        </w:rPr>
        <w:t>Тема 6. Обмен веществ и превращение энергии в клетке</w:t>
      </w:r>
    </w:p>
    <w:p>
      <w:pPr>
        <w:pStyle w:val="Normal"/>
        <w:spacing w:lineRule="exact" w:line="264" w:before="0" w:after="0"/>
        <w:ind w:firstLine="600"/>
        <w:jc w:val="both"/>
        <w:rPr/>
      </w:pPr>
      <w:r>
        <w:rPr>
          <w:rFonts w:ascii="Times New Roman" w:hAnsi="Times New Roman"/>
          <w:b w:val="false"/>
          <w:i w:val="false"/>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pStyle w:val="Normal"/>
        <w:spacing w:lineRule="exact" w:line="264" w:before="0" w:after="0"/>
        <w:ind w:firstLine="600"/>
        <w:jc w:val="both"/>
        <w:rPr/>
      </w:pPr>
      <w:r>
        <w:rPr>
          <w:rFonts w:ascii="Times New Roman" w:hAnsi="Times New Roman"/>
          <w:b w:val="false"/>
          <w:i w:val="false"/>
          <w:color w:val="000000"/>
          <w:sz w:val="28"/>
        </w:rPr>
        <w:t xml:space="preserve">Первичный синтез органических веществ в клетке. Фотосинтез. </w:t>
      </w:r>
      <w:r>
        <w:rPr>
          <w:rFonts w:ascii="Times New Roman" w:hAnsi="Times New Roman"/>
          <w:b w:val="false"/>
          <w:i/>
          <w:color w:val="000000"/>
          <w:sz w:val="28"/>
        </w:rPr>
        <w:t>Аноксигенный и оксигенный фотосинтез у бактерий</w:t>
      </w:r>
      <w:r>
        <w:rPr>
          <w:rFonts w:ascii="Times New Roman" w:hAnsi="Times New Roman"/>
          <w:b w:val="false"/>
          <w:i w:val="false"/>
          <w:color w:val="000000"/>
          <w:sz w:val="28"/>
        </w:rPr>
        <w:t xml:space="preserve">. </w:t>
      </w:r>
      <w:r>
        <w:rPr>
          <w:rFonts w:ascii="Times New Roman" w:hAnsi="Times New Roman"/>
          <w:b w:val="false"/>
          <w:i/>
          <w:color w:val="000000"/>
          <w:sz w:val="28"/>
        </w:rPr>
        <w:t>Светособирающие пигменты и пигменты реакционного центра</w:t>
      </w:r>
      <w:r>
        <w:rPr>
          <w:rFonts w:ascii="Times New Roman" w:hAnsi="Times New Roman"/>
          <w:b w:val="false"/>
          <w:i w:val="false"/>
          <w:color w:val="000000"/>
          <w:sz w:val="28"/>
        </w:rPr>
        <w:t xml:space="preserve">. Роль хлоропластов в процессе фотосинтеза. Световая и темновая фазы. </w:t>
      </w:r>
      <w:r>
        <w:rPr>
          <w:rFonts w:ascii="Times New Roman" w:hAnsi="Times New Roman"/>
          <w:b w:val="false"/>
          <w:i/>
          <w:color w:val="000000"/>
          <w:sz w:val="28"/>
        </w:rPr>
        <w:t>Фотодыхание, С</w:t>
      </w:r>
      <w:r>
        <w:rPr>
          <w:rFonts w:ascii="Times New Roman" w:hAnsi="Times New Roman"/>
          <w:b w:val="false"/>
          <w:i/>
          <w:color w:val="000000"/>
          <w:sz w:val="28"/>
          <w:vertAlign w:val="subscript"/>
        </w:rPr>
        <w:t>3-</w:t>
      </w:r>
      <w:r>
        <w:rPr>
          <w:rFonts w:ascii="Times New Roman" w:hAnsi="Times New Roman"/>
          <w:b w:val="false"/>
          <w:i/>
          <w:color w:val="000000"/>
          <w:sz w:val="28"/>
        </w:rPr>
        <w:t>, C</w:t>
      </w:r>
      <w:r>
        <w:rPr>
          <w:rFonts w:ascii="Times New Roman" w:hAnsi="Times New Roman"/>
          <w:b w:val="false"/>
          <w:i/>
          <w:color w:val="000000"/>
          <w:sz w:val="28"/>
          <w:vertAlign w:val="subscript"/>
        </w:rPr>
        <w:t>4-</w:t>
      </w:r>
      <w:r>
        <w:rPr>
          <w:rFonts w:ascii="Times New Roman" w:hAnsi="Times New Roman"/>
          <w:b w:val="false"/>
          <w:i/>
          <w:color w:val="000000"/>
          <w:sz w:val="28"/>
        </w:rPr>
        <w:t xml:space="preserve"> и CAM-типы фотосинтеза</w:t>
      </w:r>
      <w:r>
        <w:rPr>
          <w:rFonts w:ascii="Times New Roman" w:hAnsi="Times New Roman"/>
          <w:b w:val="false"/>
          <w:i w:val="false"/>
          <w:color w:val="000000"/>
          <w:sz w:val="28"/>
        </w:rPr>
        <w:t>. Продуктивность фотосинтеза. Влияние различных факторов на скорость фотосинтеза. Значение фотосинтеза.</w:t>
      </w:r>
    </w:p>
    <w:p>
      <w:pPr>
        <w:pStyle w:val="Normal"/>
        <w:spacing w:lineRule="exact" w:line="264" w:before="0" w:after="0"/>
        <w:ind w:firstLine="600"/>
        <w:jc w:val="both"/>
        <w:rPr/>
      </w:pPr>
      <w:r>
        <w:rPr>
          <w:rFonts w:ascii="Times New Roman" w:hAnsi="Times New Roman"/>
          <w:b w:val="false"/>
          <w:i w:val="false"/>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pStyle w:val="Normal"/>
        <w:spacing w:lineRule="exact" w:line="264" w:before="0" w:after="0"/>
        <w:ind w:firstLine="600"/>
        <w:jc w:val="both"/>
        <w:rPr/>
      </w:pPr>
      <w:r>
        <w:rPr>
          <w:rFonts w:ascii="Times New Roman" w:hAnsi="Times New Roman"/>
          <w:b w:val="false"/>
          <w:i w:val="false"/>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pStyle w:val="Normal"/>
        <w:spacing w:lineRule="exact" w:line="264" w:before="0" w:after="0"/>
        <w:ind w:firstLine="600"/>
        <w:jc w:val="both"/>
        <w:rPr/>
      </w:pPr>
      <w:r>
        <w:rPr>
          <w:rFonts w:ascii="Times New Roman" w:hAnsi="Times New Roman"/>
          <w:b w:val="false"/>
          <w:i w:val="false"/>
          <w:color w:val="000000"/>
          <w:sz w:val="28"/>
        </w:rPr>
        <w:t>Аэробные организмы. Этапы энергетического обмена. Подготовительный этап. Гликолиз – бескислородное расщепление глюкозы.</w:t>
      </w:r>
    </w:p>
    <w:p>
      <w:pPr>
        <w:pStyle w:val="Normal"/>
        <w:spacing w:lineRule="exact" w:line="264" w:before="0" w:after="0"/>
        <w:ind w:firstLine="600"/>
        <w:jc w:val="both"/>
        <w:rPr/>
      </w:pPr>
      <w:r>
        <w:rPr>
          <w:rFonts w:ascii="Times New Roman" w:hAnsi="Times New Roman"/>
          <w:b w:val="false"/>
          <w:i w:val="false"/>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8"/>
        </w:rPr>
        <w:t>Энергия мембранного градиента протонов. Синтез АТФ: работа протонной АТФ-синтазы.</w:t>
      </w:r>
      <w:r>
        <w:rPr>
          <w:rFonts w:ascii="Times New Roman" w:hAnsi="Times New Roman"/>
          <w:b w:val="false"/>
          <w:i w:val="false"/>
          <w:color w:val="000000"/>
          <w:sz w:val="28"/>
        </w:rPr>
        <w:t xml:space="preserve"> Преимущества аэробного пути обмена веществ перед анаэробным. Эффективность энергетического обмена.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Дж. Пристли, К. А. Тимирязев, С. Н. Виноградский, В. А. Энгельгардт, П. Митчелл, Г. А. Заварзин.</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«Фотосинтез», «Энергетический обмен», «Биосинтез белка», «Строение фермента», «Хемосинтез».</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оборудование для приготовления постоянных и временных микропрепаратов.</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каталитической активности ферментов (на примере амилазы или каталазы)».</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ферментативного расщепления пероксида водорода в растительных и животных клетках».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фотосинтеза и хемосинтеза».</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брожения и дыхания».</w:t>
      </w:r>
    </w:p>
    <w:p>
      <w:pPr>
        <w:pStyle w:val="Normal"/>
        <w:spacing w:lineRule="exact" w:line="264" w:before="0" w:after="0"/>
        <w:ind w:firstLine="600"/>
        <w:jc w:val="both"/>
        <w:rPr/>
      </w:pPr>
      <w:r>
        <w:rPr>
          <w:rFonts w:ascii="Times New Roman" w:hAnsi="Times New Roman"/>
          <w:b/>
          <w:i w:val="false"/>
          <w:color w:val="000000"/>
          <w:sz w:val="28"/>
        </w:rPr>
        <w:t>Тема 7. Наследственная информация и реализация её в клетке</w:t>
      </w:r>
    </w:p>
    <w:p>
      <w:pPr>
        <w:pStyle w:val="Normal"/>
        <w:spacing w:lineRule="exact" w:line="264" w:before="0" w:after="0"/>
        <w:ind w:firstLine="600"/>
        <w:jc w:val="both"/>
        <w:rPr/>
      </w:pPr>
      <w:r>
        <w:rPr>
          <w:rFonts w:ascii="Times New Roman" w:hAnsi="Times New Roman"/>
          <w:b w:val="false"/>
          <w:i w:val="false"/>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8"/>
        </w:rPr>
        <w:t>Созревание матричных РНК в эукариотической клетке. Некодирующие РНК.</w:t>
      </w:r>
    </w:p>
    <w:p>
      <w:pPr>
        <w:pStyle w:val="Normal"/>
        <w:spacing w:lineRule="exact" w:line="264" w:before="0" w:after="0"/>
        <w:ind w:firstLine="600"/>
        <w:jc w:val="both"/>
        <w:rPr/>
      </w:pPr>
      <w:r>
        <w:rPr>
          <w:rFonts w:ascii="Times New Roman" w:hAnsi="Times New Roman"/>
          <w:b w:val="false"/>
          <w:i w:val="false"/>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pStyle w:val="Normal"/>
        <w:spacing w:lineRule="exact" w:line="264" w:before="0" w:after="0"/>
        <w:ind w:firstLine="600"/>
        <w:jc w:val="both"/>
        <w:rPr/>
      </w:pPr>
      <w:r>
        <w:rPr>
          <w:rFonts w:ascii="Times New Roman" w:hAnsi="Times New Roman"/>
          <w:b w:val="false"/>
          <w:i/>
          <w:color w:val="000000"/>
          <w:sz w:val="28"/>
        </w:rPr>
        <w:t>Современные представления о строении генов</w:t>
      </w:r>
      <w:r>
        <w:rPr>
          <w:rFonts w:ascii="Times New Roman" w:hAnsi="Times New Roman"/>
          <w:b w:val="false"/>
          <w:i w:val="false"/>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8"/>
        </w:rPr>
        <w:t>. Регуляция обменных процессов в клетке. Клеточный гомеостаз.</w:t>
      </w:r>
    </w:p>
    <w:p>
      <w:pPr>
        <w:pStyle w:val="Normal"/>
        <w:spacing w:lineRule="exact" w:line="264" w:before="0" w:after="0"/>
        <w:ind w:firstLine="600"/>
        <w:jc w:val="both"/>
        <w:rPr/>
      </w:pPr>
      <w:r>
        <w:rPr>
          <w:rFonts w:ascii="Times New Roman" w:hAnsi="Times New Roman"/>
          <w:b w:val="false"/>
          <w:i w:val="false"/>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Вирусные заболевания человека, животных, растений. СПИД, COVID-19, социальные и медицинские проблемы.</w:t>
      </w:r>
    </w:p>
    <w:p>
      <w:pPr>
        <w:pStyle w:val="Normal"/>
        <w:spacing w:lineRule="exact" w:line="264" w:before="0" w:after="0"/>
        <w:ind w:firstLine="600"/>
        <w:jc w:val="both"/>
        <w:rPr/>
      </w:pPr>
      <w:r>
        <w:rPr>
          <w:rFonts w:ascii="Times New Roman" w:hAnsi="Times New Roman"/>
          <w:b w:val="false"/>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8"/>
        </w:rPr>
        <w:t xml:space="preserve">. </w:t>
      </w:r>
      <w:r>
        <w:rPr>
          <w:rFonts w:ascii="Times New Roman" w:hAnsi="Times New Roman"/>
          <w:b w:val="false"/>
          <w:i/>
          <w:color w:val="000000"/>
          <w:sz w:val="28"/>
        </w:rPr>
        <w:t>Нанотехнологии в биологии и медицине. Программируемые функции белков. Способы доставки лекарств.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Н. К. Кольцов, Д. И. Ивановский.</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«Биосинтез белка», «Генетический код», «Вирусы», «Бактериофаги».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«Создание модели вируса».</w:t>
      </w:r>
    </w:p>
    <w:p>
      <w:pPr>
        <w:pStyle w:val="Normal"/>
        <w:spacing w:lineRule="exact" w:line="264" w:before="0" w:after="0"/>
        <w:ind w:firstLine="600"/>
        <w:jc w:val="both"/>
        <w:rPr/>
      </w:pPr>
      <w:r>
        <w:rPr>
          <w:rFonts w:ascii="Times New Roman" w:hAnsi="Times New Roman"/>
          <w:b/>
          <w:i w:val="false"/>
          <w:color w:val="000000"/>
          <w:sz w:val="28"/>
        </w:rPr>
        <w:t>Тема 8. Жизненный цикл клетки</w:t>
      </w:r>
    </w:p>
    <w:p>
      <w:pPr>
        <w:pStyle w:val="Normal"/>
        <w:spacing w:lineRule="exact" w:line="264" w:before="0" w:after="0"/>
        <w:ind w:firstLine="600"/>
        <w:jc w:val="both"/>
        <w:rPr/>
      </w:pPr>
      <w:r>
        <w:rPr>
          <w:rFonts w:ascii="Times New Roman" w:hAnsi="Times New Roman"/>
          <w:b w:val="false"/>
          <w:i w:val="false"/>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pStyle w:val="Normal"/>
        <w:spacing w:lineRule="exact" w:line="264" w:before="0" w:after="0"/>
        <w:ind w:firstLine="600"/>
        <w:jc w:val="both"/>
        <w:rPr/>
      </w:pPr>
      <w:r>
        <w:rPr>
          <w:rFonts w:ascii="Times New Roman" w:hAnsi="Times New Roman"/>
          <w:b w:val="false"/>
          <w:i w:val="false"/>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pStyle w:val="Normal"/>
        <w:spacing w:lineRule="exact" w:line="264" w:before="0" w:after="0"/>
        <w:ind w:firstLine="600"/>
        <w:jc w:val="both"/>
        <w:rPr/>
      </w:pPr>
      <w:r>
        <w:rPr>
          <w:rFonts w:ascii="Times New Roman" w:hAnsi="Times New Roman"/>
          <w:b w:val="false"/>
          <w:i w:val="false"/>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pStyle w:val="Normal"/>
        <w:spacing w:lineRule="exact" w:line="264" w:before="0" w:after="0"/>
        <w:ind w:firstLine="600"/>
        <w:jc w:val="both"/>
        <w:rPr/>
      </w:pPr>
      <w:r>
        <w:rPr>
          <w:rFonts w:ascii="Times New Roman" w:hAnsi="Times New Roman"/>
          <w:b w:val="false"/>
          <w:i w:val="false"/>
          <w:color w:val="000000"/>
          <w:sz w:val="28"/>
        </w:rPr>
        <w:t>Регуляция митотического цикла клетки. Программируемая клеточная гибель – апоптоз.</w:t>
      </w:r>
    </w:p>
    <w:p>
      <w:pPr>
        <w:pStyle w:val="Normal"/>
        <w:spacing w:lineRule="exact" w:line="264" w:before="0" w:after="0"/>
        <w:ind w:firstLine="600"/>
        <w:jc w:val="both"/>
        <w:rPr/>
      </w:pPr>
      <w:r>
        <w:rPr>
          <w:rFonts w:ascii="Times New Roman" w:hAnsi="Times New Roman"/>
          <w:b w:val="false"/>
          <w:i w:val="false"/>
          <w:color w:val="000000"/>
          <w:sz w:val="28"/>
        </w:rPr>
        <w:t xml:space="preserve">Клеточное ядро, хромосомы, функциональная геномика. </w:t>
      </w:r>
      <w:r>
        <w:rPr>
          <w:rFonts w:ascii="Times New Roman" w:hAnsi="Times New Roman"/>
          <w:b w:val="false"/>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«Жизненный цикл клетки», «Митоз», «Строение хромосом», «Репликация ДНК».</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микропрепараты: «Митоз в клетках корешка лука».</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хромосом на готовых микропрепаратах».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«Наблюдение митоза в клетках кончика корешка лука (на готовых микропрепаратах)».</w:t>
      </w:r>
    </w:p>
    <w:p>
      <w:pPr>
        <w:pStyle w:val="Normal"/>
        <w:spacing w:lineRule="exact" w:line="264" w:before="0" w:after="0"/>
        <w:ind w:firstLine="600"/>
        <w:jc w:val="both"/>
        <w:rPr/>
      </w:pPr>
      <w:r>
        <w:rPr>
          <w:rFonts w:ascii="Times New Roman" w:hAnsi="Times New Roman"/>
          <w:b/>
          <w:i w:val="false"/>
          <w:color w:val="000000"/>
          <w:sz w:val="28"/>
        </w:rPr>
        <w:t>Тема 9. Строение и функции организмов</w:t>
      </w:r>
    </w:p>
    <w:p>
      <w:pPr>
        <w:pStyle w:val="Normal"/>
        <w:spacing w:lineRule="exact" w:line="264" w:before="0" w:after="0"/>
        <w:ind w:firstLine="600"/>
        <w:jc w:val="both"/>
        <w:rPr/>
      </w:pPr>
      <w:r>
        <w:rPr>
          <w:rFonts w:ascii="Times New Roman" w:hAnsi="Times New Roman"/>
          <w:b w:val="false"/>
          <w:i w:val="false"/>
          <w:color w:val="000000"/>
          <w:sz w:val="28"/>
        </w:rPr>
        <w:t>Биологическое разнообразие организмов. Одноклеточные, колониальные, многоклеточные организмы.</w:t>
      </w:r>
    </w:p>
    <w:p>
      <w:pPr>
        <w:pStyle w:val="Normal"/>
        <w:spacing w:lineRule="exact" w:line="264" w:before="0" w:after="0"/>
        <w:ind w:firstLine="600"/>
        <w:jc w:val="both"/>
        <w:rPr/>
      </w:pPr>
      <w:r>
        <w:rPr>
          <w:rFonts w:ascii="Times New Roman" w:hAnsi="Times New Roman"/>
          <w:b w:val="false"/>
          <w:i w:val="false"/>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pStyle w:val="Normal"/>
        <w:spacing w:lineRule="exact" w:line="264" w:before="0" w:after="0"/>
        <w:ind w:firstLine="600"/>
        <w:jc w:val="both"/>
        <w:rPr/>
      </w:pPr>
      <w:r>
        <w:rPr>
          <w:rFonts w:ascii="Times New Roman" w:hAnsi="Times New Roman"/>
          <w:b w:val="false"/>
          <w:i w:val="false"/>
          <w:color w:val="000000"/>
          <w:sz w:val="28"/>
        </w:rPr>
        <w:t>Взаимосвязь частей многоклеточного организма. Ткани, органы и системы органов. Организм как единое целое. Гомеостаз.</w:t>
      </w:r>
    </w:p>
    <w:p>
      <w:pPr>
        <w:pStyle w:val="Normal"/>
        <w:spacing w:lineRule="exact" w:line="264" w:before="0" w:after="0"/>
        <w:ind w:firstLine="600"/>
        <w:jc w:val="both"/>
        <w:rPr/>
      </w:pPr>
      <w:r>
        <w:rPr>
          <w:rFonts w:ascii="Times New Roman" w:hAnsi="Times New Roman"/>
          <w:b w:val="false"/>
          <w:i w:val="false"/>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pStyle w:val="Normal"/>
        <w:spacing w:lineRule="exact" w:line="264" w:before="0" w:after="0"/>
        <w:ind w:firstLine="600"/>
        <w:jc w:val="both"/>
        <w:rPr/>
      </w:pPr>
      <w:r>
        <w:rPr>
          <w:rFonts w:ascii="Times New Roman" w:hAnsi="Times New Roman"/>
          <w:b w:val="false"/>
          <w:i w:val="false"/>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pStyle w:val="Normal"/>
        <w:spacing w:lineRule="exact" w:line="264" w:before="0" w:after="0"/>
        <w:ind w:firstLine="600"/>
        <w:jc w:val="both"/>
        <w:rPr/>
      </w:pPr>
      <w:r>
        <w:rPr>
          <w:rFonts w:ascii="Times New Roman" w:hAnsi="Times New Roman"/>
          <w:b w:val="false"/>
          <w:i w:val="false"/>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pStyle w:val="Normal"/>
        <w:spacing w:lineRule="exact" w:line="264" w:before="0" w:after="0"/>
        <w:ind w:firstLine="600"/>
        <w:jc w:val="both"/>
        <w:rPr/>
      </w:pPr>
      <w:r>
        <w:rPr>
          <w:rFonts w:ascii="Times New Roman" w:hAnsi="Times New Roman"/>
          <w:b w:val="false"/>
          <w:i w:val="false"/>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pStyle w:val="Normal"/>
        <w:spacing w:lineRule="exact" w:line="264" w:before="0" w:after="0"/>
        <w:ind w:firstLine="600"/>
        <w:jc w:val="both"/>
        <w:rPr/>
      </w:pPr>
      <w:r>
        <w:rPr>
          <w:rFonts w:ascii="Times New Roman" w:hAnsi="Times New Roman"/>
          <w:b w:val="false"/>
          <w:i w:val="false"/>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pStyle w:val="Normal"/>
        <w:spacing w:lineRule="exact" w:line="264" w:before="0" w:after="0"/>
        <w:ind w:firstLine="600"/>
        <w:jc w:val="both"/>
        <w:rPr/>
      </w:pPr>
      <w:r>
        <w:rPr>
          <w:rFonts w:ascii="Times New Roman" w:hAnsi="Times New Roman"/>
          <w:b w:val="false"/>
          <w:i w:val="false"/>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pStyle w:val="Normal"/>
        <w:spacing w:lineRule="exact" w:line="264" w:before="0" w:after="0"/>
        <w:ind w:firstLine="600"/>
        <w:jc w:val="both"/>
        <w:rPr/>
      </w:pPr>
      <w:r>
        <w:rPr>
          <w:rFonts w:ascii="Times New Roman" w:hAnsi="Times New Roman"/>
          <w:b w:val="false"/>
          <w:i w:val="false"/>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pStyle w:val="Normal"/>
        <w:spacing w:lineRule="exact" w:line="264" w:before="0" w:after="0"/>
        <w:ind w:firstLine="600"/>
        <w:jc w:val="both"/>
        <w:rPr/>
      </w:pPr>
      <w:r>
        <w:rPr>
          <w:rFonts w:ascii="Times New Roman" w:hAnsi="Times New Roman"/>
          <w:b w:val="false"/>
          <w:i w:val="false"/>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pStyle w:val="Normal"/>
        <w:spacing w:lineRule="exact" w:line="264" w:before="0" w:after="0"/>
        <w:ind w:firstLine="600"/>
        <w:jc w:val="both"/>
        <w:rPr/>
      </w:pPr>
      <w:r>
        <w:rPr>
          <w:rFonts w:ascii="Times New Roman" w:hAnsi="Times New Roman"/>
          <w:b w:val="false"/>
          <w:i w:val="false"/>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pStyle w:val="Normal"/>
        <w:spacing w:lineRule="exact" w:line="264" w:before="0" w:after="0"/>
        <w:ind w:firstLine="600"/>
        <w:jc w:val="both"/>
        <w:rPr/>
      </w:pPr>
      <w:r>
        <w:rPr>
          <w:rFonts w:ascii="Times New Roman" w:hAnsi="Times New Roman"/>
          <w:b w:val="false"/>
          <w:i w:val="false"/>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pStyle w:val="Normal"/>
        <w:spacing w:lineRule="exact" w:line="264" w:before="0" w:after="0"/>
        <w:ind w:firstLine="600"/>
        <w:jc w:val="both"/>
        <w:rPr/>
      </w:pPr>
      <w:r>
        <w:rPr>
          <w:rFonts w:ascii="Times New Roman" w:hAnsi="Times New Roman"/>
          <w:b w:val="false"/>
          <w:i w:val="false"/>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 И. П. Павлов.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растений».</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животных».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органов цветкового растения».</w:t>
      </w:r>
    </w:p>
    <w:p>
      <w:pPr>
        <w:pStyle w:val="Normal"/>
        <w:spacing w:lineRule="exact" w:line="264" w:before="0" w:after="0"/>
        <w:ind w:firstLine="600"/>
        <w:jc w:val="both"/>
        <w:rPr/>
      </w:pPr>
      <w:r>
        <w:rPr>
          <w:rFonts w:ascii="Times New Roman" w:hAnsi="Times New Roman"/>
          <w:b/>
          <w:i w:val="false"/>
          <w:color w:val="000000"/>
          <w:sz w:val="28"/>
        </w:rPr>
        <w:t>Тема 10. Размножение и развитие организмов</w:t>
      </w:r>
    </w:p>
    <w:p>
      <w:pPr>
        <w:pStyle w:val="Normal"/>
        <w:spacing w:lineRule="exact" w:line="264" w:before="0" w:after="0"/>
        <w:ind w:firstLine="600"/>
        <w:jc w:val="both"/>
        <w:rPr/>
      </w:pPr>
      <w:r>
        <w:rPr>
          <w:rFonts w:ascii="Times New Roman" w:hAnsi="Times New Roman"/>
          <w:b w:val="false"/>
          <w:i w:val="false"/>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pStyle w:val="Normal"/>
        <w:spacing w:lineRule="exact" w:line="264" w:before="0" w:after="0"/>
        <w:ind w:firstLine="600"/>
        <w:jc w:val="both"/>
        <w:rPr/>
      </w:pPr>
      <w:r>
        <w:rPr>
          <w:rFonts w:ascii="Times New Roman" w:hAnsi="Times New Roman"/>
          <w:b w:val="false"/>
          <w:i w:val="false"/>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pStyle w:val="Normal"/>
        <w:spacing w:lineRule="exact" w:line="264" w:before="0" w:after="0"/>
        <w:ind w:firstLine="600"/>
        <w:jc w:val="both"/>
        <w:rPr/>
      </w:pPr>
      <w:r>
        <w:rPr>
          <w:rFonts w:ascii="Times New Roman" w:hAnsi="Times New Roman"/>
          <w:b w:val="false"/>
          <w:i w:val="false"/>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pStyle w:val="Normal"/>
        <w:spacing w:lineRule="exact" w:line="264" w:before="0" w:after="0"/>
        <w:ind w:firstLine="600"/>
        <w:jc w:val="both"/>
        <w:rPr/>
      </w:pPr>
      <w:r>
        <w:rPr>
          <w:rFonts w:ascii="Times New Roman" w:hAnsi="Times New Roman"/>
          <w:b w:val="false"/>
          <w:i w:val="false"/>
          <w:color w:val="000000"/>
          <w:sz w:val="28"/>
        </w:rPr>
        <w:t>Оплодотворение и эмбриональное развитие животных. Способы оплодотворения: наружное, внутреннее. Партеногенез.</w:t>
      </w:r>
    </w:p>
    <w:p>
      <w:pPr>
        <w:pStyle w:val="Normal"/>
        <w:spacing w:lineRule="exact" w:line="264" w:before="0" w:after="0"/>
        <w:ind w:firstLine="600"/>
        <w:jc w:val="both"/>
        <w:rPr/>
      </w:pPr>
      <w:r>
        <w:rPr>
          <w:rFonts w:ascii="Times New Roman" w:hAnsi="Times New Roman"/>
          <w:b w:val="false"/>
          <w:i w:val="false"/>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8"/>
        </w:rPr>
        <w:t xml:space="preserve">. Стадии эмбриогенеза животных (на примере лягушки). Дробление. Типы дробления. </w:t>
      </w:r>
      <w:r>
        <w:rPr>
          <w:rFonts w:ascii="Times New Roman" w:hAnsi="Times New Roman"/>
          <w:b w:val="false"/>
          <w:i/>
          <w:color w:val="000000"/>
          <w:sz w:val="28"/>
        </w:rPr>
        <w:t>Детерминированное и недерминированное дробление. Бластула, типы бластул</w:t>
      </w:r>
      <w:r>
        <w:rPr>
          <w:rFonts w:ascii="Times New Roman" w:hAnsi="Times New Roman"/>
          <w:b w:val="false"/>
          <w:i w:val="false"/>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pStyle w:val="Normal"/>
        <w:spacing w:lineRule="exact" w:line="264" w:before="0" w:after="0"/>
        <w:ind w:firstLine="600"/>
        <w:jc w:val="both"/>
        <w:rPr/>
      </w:pPr>
      <w:r>
        <w:rPr>
          <w:rFonts w:ascii="Times New Roman" w:hAnsi="Times New Roman"/>
          <w:b w:val="false"/>
          <w:i w:val="false"/>
          <w:color w:val="000000"/>
          <w:sz w:val="28"/>
        </w:rPr>
        <w:t>Механизмы регуляции онтогенеза у растений и животных.</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С. Г. Навашин, Х. Шпеман.</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микропрепараты яйцеклеток и сперматозоидов, модель «Цикл развития лягушки».</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половых клеток на готовых микропрепаратах».</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«Выявление признаков сходства зародышей позвоночных животных».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«Строение органов размножения высших растений».</w:t>
      </w:r>
    </w:p>
    <w:p>
      <w:pPr>
        <w:pStyle w:val="Normal"/>
        <w:spacing w:lineRule="exact" w:line="264" w:before="0" w:after="0"/>
        <w:ind w:firstLine="600"/>
        <w:jc w:val="both"/>
        <w:rPr/>
      </w:pPr>
      <w:r>
        <w:rPr>
          <w:rFonts w:ascii="Times New Roman" w:hAnsi="Times New Roman"/>
          <w:b/>
          <w:i w:val="false"/>
          <w:color w:val="000000"/>
          <w:sz w:val="28"/>
        </w:rPr>
        <w:t>Тема 11. Генетика – наука о наследственности и изменчивости организмов</w:t>
      </w:r>
    </w:p>
    <w:p>
      <w:pPr>
        <w:pStyle w:val="Normal"/>
        <w:spacing w:lineRule="exact" w:line="264" w:before="0" w:after="0"/>
        <w:ind w:firstLine="600"/>
        <w:jc w:val="both"/>
        <w:rPr/>
      </w:pPr>
      <w:r>
        <w:rPr>
          <w:rFonts w:ascii="Times New Roman" w:hAnsi="Times New Roman"/>
          <w:b w:val="false"/>
          <w:i w:val="false"/>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pStyle w:val="Normal"/>
        <w:spacing w:lineRule="exact" w:line="264" w:before="0" w:after="0"/>
        <w:ind w:firstLine="600"/>
        <w:jc w:val="both"/>
        <w:rPr/>
      </w:pPr>
      <w:r>
        <w:rPr>
          <w:rFonts w:ascii="Times New Roman" w:hAnsi="Times New Roman"/>
          <w:b w:val="false"/>
          <w:i w:val="false"/>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«Методы генетики», «Схемы скрещивания».</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«Дрозофила как объект генетических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12. Закономерности наследственности</w:t>
      </w:r>
    </w:p>
    <w:p>
      <w:pPr>
        <w:pStyle w:val="Normal"/>
        <w:spacing w:lineRule="exact" w:line="264" w:before="0" w:after="0"/>
        <w:ind w:firstLine="600"/>
        <w:jc w:val="both"/>
        <w:rPr/>
      </w:pPr>
      <w:r>
        <w:rPr>
          <w:rFonts w:ascii="Times New Roman" w:hAnsi="Times New Roman"/>
          <w:b w:val="false"/>
          <w:i w:val="false"/>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pStyle w:val="Normal"/>
        <w:spacing w:lineRule="exact" w:line="264" w:before="0" w:after="0"/>
        <w:ind w:firstLine="600"/>
        <w:jc w:val="both"/>
        <w:rPr/>
      </w:pPr>
      <w:r>
        <w:rPr>
          <w:rFonts w:ascii="Times New Roman" w:hAnsi="Times New Roman"/>
          <w:b w:val="false"/>
          <w:i w:val="false"/>
          <w:color w:val="000000"/>
          <w:sz w:val="28"/>
        </w:rPr>
        <w:t>Анализирующее скрещивание. Промежуточный характер наследования. Расщепление признаков при неполном доминировании.</w:t>
      </w:r>
    </w:p>
    <w:p>
      <w:pPr>
        <w:pStyle w:val="Normal"/>
        <w:spacing w:lineRule="exact" w:line="264" w:before="0" w:after="0"/>
        <w:ind w:firstLine="600"/>
        <w:jc w:val="both"/>
        <w:rPr/>
      </w:pPr>
      <w:r>
        <w:rPr>
          <w:rFonts w:ascii="Times New Roman" w:hAnsi="Times New Roman"/>
          <w:b w:val="false"/>
          <w:i w:val="false"/>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pStyle w:val="Normal"/>
        <w:spacing w:lineRule="exact" w:line="264" w:before="0" w:after="0"/>
        <w:ind w:firstLine="600"/>
        <w:jc w:val="both"/>
        <w:rPr/>
      </w:pPr>
      <w:r>
        <w:rPr>
          <w:rFonts w:ascii="Times New Roman" w:hAnsi="Times New Roman"/>
          <w:b w:val="false"/>
          <w:i w:val="false"/>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pStyle w:val="Normal"/>
        <w:spacing w:lineRule="exact" w:line="264" w:before="0" w:after="0"/>
        <w:ind w:firstLine="600"/>
        <w:jc w:val="both"/>
        <w:rPr/>
      </w:pPr>
      <w:r>
        <w:rPr>
          <w:rFonts w:ascii="Times New Roman" w:hAnsi="Times New Roman"/>
          <w:b w:val="false"/>
          <w:i w:val="false"/>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pStyle w:val="Normal"/>
        <w:spacing w:lineRule="exact" w:line="264" w:before="0" w:after="0"/>
        <w:ind w:firstLine="600"/>
        <w:jc w:val="both"/>
        <w:rPr/>
      </w:pPr>
      <w:r>
        <w:rPr>
          <w:rFonts w:ascii="Times New Roman" w:hAnsi="Times New Roman"/>
          <w:b w:val="false"/>
          <w:i w:val="false"/>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pStyle w:val="Normal"/>
        <w:spacing w:lineRule="exact" w:line="264" w:before="0" w:after="0"/>
        <w:ind w:firstLine="600"/>
        <w:jc w:val="both"/>
        <w:rPr/>
      </w:pPr>
      <w:r>
        <w:rPr>
          <w:rFonts w:ascii="Times New Roman" w:hAnsi="Times New Roman"/>
          <w:b w:val="false"/>
          <w:i w:val="false"/>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Г. Мендель, Т. Морган.</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pStyle w:val="Normal"/>
        <w:spacing w:lineRule="exact" w:line="264" w:before="0" w:after="0"/>
        <w:ind w:firstLine="600"/>
        <w:jc w:val="both"/>
        <w:rPr/>
      </w:pPr>
      <w:r>
        <w:rPr>
          <w:rFonts w:ascii="Times New Roman" w:hAnsi="Times New Roman"/>
          <w:b w:val="false"/>
          <w:i w:val="false"/>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моногибридного скрещивания у дрозофилы».</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дигибридного скрещивания у дрозофилы».</w:t>
      </w:r>
    </w:p>
    <w:p>
      <w:pPr>
        <w:pStyle w:val="Normal"/>
        <w:spacing w:lineRule="exact" w:line="264" w:before="0" w:after="0"/>
        <w:ind w:firstLine="600"/>
        <w:jc w:val="both"/>
        <w:rPr/>
      </w:pPr>
      <w:r>
        <w:rPr>
          <w:rFonts w:ascii="Times New Roman" w:hAnsi="Times New Roman"/>
          <w:b/>
          <w:i w:val="false"/>
          <w:color w:val="000000"/>
          <w:sz w:val="28"/>
        </w:rPr>
        <w:t>Тема 13. Закономерности изменчивости</w:t>
      </w:r>
    </w:p>
    <w:p>
      <w:pPr>
        <w:pStyle w:val="Normal"/>
        <w:spacing w:lineRule="exact" w:line="264" w:before="0" w:after="0"/>
        <w:ind w:firstLine="600"/>
        <w:jc w:val="both"/>
        <w:rPr/>
      </w:pPr>
      <w:r>
        <w:rPr>
          <w:rFonts w:ascii="Times New Roman" w:hAnsi="Times New Roman"/>
          <w:b w:val="false"/>
          <w:i w:val="false"/>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pStyle w:val="Normal"/>
        <w:spacing w:lineRule="exact" w:line="264" w:before="0" w:after="0"/>
        <w:ind w:firstLine="600"/>
        <w:jc w:val="both"/>
        <w:rPr/>
      </w:pPr>
      <w:r>
        <w:rPr>
          <w:rFonts w:ascii="Times New Roman" w:hAnsi="Times New Roman"/>
          <w:b w:val="false"/>
          <w:i w:val="false"/>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pStyle w:val="Normal"/>
        <w:spacing w:lineRule="exact" w:line="264" w:before="0" w:after="0"/>
        <w:ind w:firstLine="600"/>
        <w:jc w:val="both"/>
        <w:rPr/>
      </w:pPr>
      <w:r>
        <w:rPr>
          <w:rFonts w:ascii="Times New Roman" w:hAnsi="Times New Roman"/>
          <w:b w:val="false"/>
          <w:i w:val="false"/>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pStyle w:val="Normal"/>
        <w:spacing w:lineRule="exact" w:line="264" w:before="0" w:after="0"/>
        <w:ind w:firstLine="600"/>
        <w:jc w:val="both"/>
        <w:rPr/>
      </w:pPr>
      <w:r>
        <w:rPr>
          <w:rFonts w:ascii="Times New Roman" w:hAnsi="Times New Roman"/>
          <w:b w:val="false"/>
          <w:i w:val="false"/>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pStyle w:val="Normal"/>
        <w:spacing w:lineRule="exact" w:line="264" w:before="0" w:after="0"/>
        <w:ind w:firstLine="600"/>
        <w:jc w:val="both"/>
        <w:rPr/>
      </w:pPr>
      <w:r>
        <w:rPr>
          <w:rFonts w:ascii="Times New Roman" w:hAnsi="Times New Roman"/>
          <w:b w:val="false"/>
          <w:i w:val="false"/>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pStyle w:val="Normal"/>
        <w:spacing w:lineRule="exact" w:line="264" w:before="0" w:after="0"/>
        <w:ind w:firstLine="600"/>
        <w:jc w:val="both"/>
        <w:rPr/>
      </w:pPr>
      <w:r>
        <w:rPr>
          <w:rFonts w:ascii="Times New Roman" w:hAnsi="Times New Roman"/>
          <w:b w:val="false"/>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Г. де Фриз, В. Иоганнсен, Н. И. Вавилов.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pStyle w:val="Normal"/>
        <w:spacing w:lineRule="exact" w:line="264" w:before="0" w:after="0"/>
        <w:ind w:firstLine="600"/>
        <w:jc w:val="both"/>
        <w:rPr/>
      </w:pPr>
      <w:r>
        <w:rPr>
          <w:rFonts w:ascii="Times New Roman" w:hAnsi="Times New Roman"/>
          <w:b w:val="false"/>
          <w:i w:val="false"/>
          <w:color w:val="000000"/>
          <w:sz w:val="28"/>
        </w:rPr>
        <w:t>Оборудование: живые и гербарные экземпляры комнатных растений, рисунки (фотографии) животных с различными видами изменчивости.</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«Мутации у дрозофилы (на готовых микропрепаратах)».</w:t>
      </w:r>
    </w:p>
    <w:p>
      <w:pPr>
        <w:pStyle w:val="Normal"/>
        <w:spacing w:lineRule="exact" w:line="264" w:before="0" w:after="0"/>
        <w:ind w:firstLine="600"/>
        <w:jc w:val="both"/>
        <w:rPr/>
      </w:pPr>
      <w:r>
        <w:rPr>
          <w:rFonts w:ascii="Times New Roman" w:hAnsi="Times New Roman"/>
          <w:b/>
          <w:i w:val="false"/>
          <w:color w:val="000000"/>
          <w:sz w:val="28"/>
        </w:rPr>
        <w:t>Тема 14. Генетика человека</w:t>
      </w:r>
    </w:p>
    <w:p>
      <w:pPr>
        <w:pStyle w:val="Normal"/>
        <w:spacing w:lineRule="exact" w:line="264" w:before="0" w:after="0"/>
        <w:ind w:firstLine="600"/>
        <w:jc w:val="both"/>
        <w:rPr/>
      </w:pPr>
      <w:r>
        <w:rPr>
          <w:rFonts w:ascii="Times New Roman" w:hAnsi="Times New Roman"/>
          <w:b w:val="false"/>
          <w:i w:val="false"/>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pStyle w:val="Normal"/>
        <w:spacing w:lineRule="exact" w:line="264" w:before="0" w:after="0"/>
        <w:ind w:firstLine="600"/>
        <w:jc w:val="both"/>
        <w:rPr/>
      </w:pPr>
      <w:r>
        <w:rPr>
          <w:rFonts w:ascii="Times New Roman" w:hAnsi="Times New Roman"/>
          <w:b w:val="false"/>
          <w:i w:val="false"/>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«Кариотип человека», «Методы изучения генетики человека», «Генетические заболевания человека».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«Составление и анализ родословной».</w:t>
      </w:r>
    </w:p>
    <w:p>
      <w:pPr>
        <w:pStyle w:val="Normal"/>
        <w:spacing w:lineRule="exact" w:line="264" w:before="0" w:after="0"/>
        <w:ind w:firstLine="600"/>
        <w:jc w:val="both"/>
        <w:rPr/>
      </w:pPr>
      <w:r>
        <w:rPr>
          <w:rFonts w:ascii="Times New Roman" w:hAnsi="Times New Roman"/>
          <w:b/>
          <w:i w:val="false"/>
          <w:color w:val="000000"/>
          <w:sz w:val="28"/>
        </w:rPr>
        <w:t>Тема 15. Селекция организмов</w:t>
      </w:r>
    </w:p>
    <w:p>
      <w:pPr>
        <w:pStyle w:val="Normal"/>
        <w:spacing w:lineRule="exact" w:line="264" w:before="0" w:after="0"/>
        <w:ind w:firstLine="600"/>
        <w:jc w:val="both"/>
        <w:rPr/>
      </w:pPr>
      <w:r>
        <w:rPr>
          <w:rFonts w:ascii="Times New Roman" w:hAnsi="Times New Roman"/>
          <w:b w:val="false"/>
          <w:i w:val="false"/>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pStyle w:val="Normal"/>
        <w:spacing w:lineRule="exact" w:line="264" w:before="0" w:after="0"/>
        <w:ind w:firstLine="600"/>
        <w:jc w:val="both"/>
        <w:rPr/>
      </w:pPr>
      <w:r>
        <w:rPr>
          <w:rFonts w:ascii="Times New Roman" w:hAnsi="Times New Roman"/>
          <w:b w:val="false"/>
          <w:i w:val="false"/>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pStyle w:val="Normal"/>
        <w:spacing w:lineRule="exact" w:line="264" w:before="0" w:after="0"/>
        <w:ind w:firstLine="600"/>
        <w:jc w:val="both"/>
        <w:rPr/>
      </w:pPr>
      <w:r>
        <w:rPr>
          <w:rFonts w:ascii="Times New Roman" w:hAnsi="Times New Roman"/>
          <w:b w:val="false"/>
          <w:i w:val="false"/>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pStyle w:val="Normal"/>
        <w:spacing w:lineRule="exact" w:line="264" w:before="0" w:after="0"/>
        <w:ind w:firstLine="600"/>
        <w:jc w:val="both"/>
        <w:rPr/>
      </w:pPr>
      <w:r>
        <w:rPr>
          <w:rFonts w:ascii="Times New Roman" w:hAnsi="Times New Roman"/>
          <w:b w:val="false"/>
          <w:i w:val="false"/>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8"/>
        </w:rPr>
        <w:t>«Зелёная революция».</w:t>
      </w:r>
    </w:p>
    <w:p>
      <w:pPr>
        <w:pStyle w:val="Normal"/>
        <w:spacing w:lineRule="exact" w:line="264" w:before="0" w:after="0"/>
        <w:ind w:firstLine="600"/>
        <w:jc w:val="both"/>
        <w:rPr/>
      </w:pPr>
      <w:r>
        <w:rPr>
          <w:rFonts w:ascii="Times New Roman" w:hAnsi="Times New Roman"/>
          <w:b w:val="false"/>
          <w:i w:val="false"/>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Н. И. Вавилов, И. В. Мичурин, Г. Д. Карпеченко, П. П. Лукьяненко, Б. Л. Астауров, Н. Борлоуг, Д. К. Беляев.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сортов культурных растений и пород домашних животных».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селекции растений».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«Прививка растений».</w:t>
      </w:r>
    </w:p>
    <w:p>
      <w:pPr>
        <w:pStyle w:val="Normal"/>
        <w:spacing w:lineRule="exact" w:line="264" w:before="0" w:after="0"/>
        <w:ind w:firstLine="600"/>
        <w:jc w:val="both"/>
        <w:rPr/>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pStyle w:val="Normal"/>
        <w:spacing w:lineRule="exact" w:line="264" w:before="0" w:after="0"/>
        <w:ind w:firstLine="600"/>
        <w:jc w:val="both"/>
        <w:rPr/>
      </w:pPr>
      <w:r>
        <w:rPr>
          <w:rFonts w:ascii="Times New Roman" w:hAnsi="Times New Roman"/>
          <w:b/>
          <w:i w:val="false"/>
          <w:color w:val="000000"/>
          <w:sz w:val="28"/>
        </w:rPr>
        <w:t>Тема 16. Биотехнология и синтетическая биология</w:t>
      </w:r>
    </w:p>
    <w:p>
      <w:pPr>
        <w:pStyle w:val="Normal"/>
        <w:spacing w:lineRule="exact" w:line="264" w:before="0" w:after="0"/>
        <w:ind w:firstLine="600"/>
        <w:jc w:val="both"/>
        <w:rPr/>
      </w:pPr>
      <w:r>
        <w:rPr>
          <w:rFonts w:ascii="Times New Roman" w:hAnsi="Times New Roman"/>
          <w:b w:val="false"/>
          <w:i w:val="false"/>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pStyle w:val="Normal"/>
        <w:spacing w:lineRule="exact" w:line="264" w:before="0" w:after="0"/>
        <w:ind w:firstLine="600"/>
        <w:jc w:val="both"/>
        <w:rPr/>
      </w:pPr>
      <w:r>
        <w:rPr>
          <w:rFonts w:ascii="Times New Roman" w:hAnsi="Times New Roman"/>
          <w:b w:val="false"/>
          <w:i w:val="false"/>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pStyle w:val="Normal"/>
        <w:spacing w:lineRule="exact" w:line="264" w:before="0" w:after="0"/>
        <w:ind w:firstLine="600"/>
        <w:jc w:val="both"/>
        <w:rPr/>
      </w:pPr>
      <w:r>
        <w:rPr>
          <w:rFonts w:ascii="Times New Roman" w:hAnsi="Times New Roman"/>
          <w:b w:val="false"/>
          <w:i w:val="false"/>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8"/>
        </w:rPr>
        <w:t>Создание трансгенных организмов</w:t>
      </w:r>
      <w:r>
        <w:rPr>
          <w:rFonts w:ascii="Times New Roman" w:hAnsi="Times New Roman"/>
          <w:b w:val="false"/>
          <w:i w:val="false"/>
          <w:color w:val="000000"/>
          <w:sz w:val="28"/>
        </w:rPr>
        <w:t>. Достижения и перспективы хромосомной и генной инженерии. Экологические и этические проблемы генной инженерии.</w:t>
      </w:r>
    </w:p>
    <w:p>
      <w:pPr>
        <w:pStyle w:val="Normal"/>
        <w:spacing w:lineRule="exact" w:line="264" w:before="0" w:after="0"/>
        <w:ind w:firstLine="600"/>
        <w:jc w:val="both"/>
        <w:rPr/>
      </w:pPr>
      <w:r>
        <w:rPr>
          <w:rFonts w:ascii="Times New Roman" w:hAnsi="Times New Roman"/>
          <w:b w:val="false"/>
          <w:i w:val="false"/>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pStyle w:val="Normal"/>
        <w:spacing w:lineRule="exact" w:line="264" w:before="0" w:after="0"/>
        <w:ind w:firstLine="600"/>
        <w:jc w:val="both"/>
        <w:rPr/>
      </w:pPr>
      <w:r>
        <w:rPr>
          <w:rFonts w:ascii="Times New Roman" w:hAnsi="Times New Roman"/>
          <w:b w:val="false"/>
          <w:i w:val="false"/>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«Использование микроорганизмов в промышленном производстве», «Клеточная инженерия», «Генная инженерия».</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объектов биотехнологии».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«Получение молочнокислых продуктов».</w:t>
      </w:r>
    </w:p>
    <w:p>
      <w:pPr>
        <w:pStyle w:val="Normal"/>
        <w:spacing w:lineRule="exact" w:line="264" w:before="0" w:after="0"/>
        <w:ind w:firstLine="600"/>
        <w:jc w:val="both"/>
        <w:rPr/>
      </w:pPr>
      <w:r>
        <w:rPr>
          <w:rFonts w:ascii="Times New Roman" w:hAnsi="Times New Roman"/>
          <w:b/>
          <w:i w:val="false"/>
          <w:color w:val="000000"/>
          <w:sz w:val="28"/>
        </w:rPr>
        <w:t>Экскурсия</w:t>
      </w:r>
      <w:r>
        <w:rPr>
          <w:rFonts w:ascii="Times New Roman" w:hAnsi="Times New Roman"/>
          <w:b w:val="false"/>
          <w:i w:val="false"/>
          <w:color w:val="000000"/>
          <w:sz w:val="28"/>
        </w:rPr>
        <w:t xml:space="preserve"> «Биотехнология – важнейшая производительная сила современности (на биотехнологическое производство)».</w:t>
      </w:r>
    </w:p>
    <w:p>
      <w:pPr>
        <w:pStyle w:val="Normal"/>
        <w:spacing w:lineRule="exact" w:line="264" w:before="0" w:after="0"/>
        <w:ind w:left="120"/>
        <w:jc w:val="both"/>
        <w:rPr/>
      </w:pPr>
      <w:r>
        <w:rPr/>
      </w:r>
    </w:p>
    <w:p>
      <w:pPr>
        <w:pStyle w:val="Normal"/>
        <w:spacing w:lineRule="exact" w:line="264" w:before="0" w:after="0"/>
        <w:ind w:left="120"/>
        <w:jc w:val="both"/>
        <w:rPr/>
      </w:pPr>
      <w:r>
        <w:rPr>
          <w:rFonts w:ascii="Times New Roman" w:hAnsi="Times New Roman"/>
          <w:b/>
          <w:i w:val="false"/>
          <w:color w:val="000000"/>
          <w:sz w:val="28"/>
        </w:rPr>
        <w:t>11 КЛАСС</w:t>
      </w:r>
    </w:p>
    <w:p>
      <w:pPr>
        <w:pStyle w:val="Normal"/>
        <w:spacing w:lineRule="exact" w:line="264" w:before="0" w:after="0"/>
        <w:ind w:left="120"/>
        <w:jc w:val="both"/>
        <w:rPr/>
      </w:pPr>
      <w:r>
        <w:rPr/>
      </w:r>
    </w:p>
    <w:p>
      <w:pPr>
        <w:pStyle w:val="Normal"/>
        <w:spacing w:lineRule="exact" w:line="264" w:before="0" w:after="0"/>
        <w:ind w:firstLine="600"/>
        <w:jc w:val="both"/>
        <w:rPr/>
      </w:pPr>
      <w:r>
        <w:rPr>
          <w:rFonts w:ascii="Times New Roman" w:hAnsi="Times New Roman"/>
          <w:b/>
          <w:i w:val="false"/>
          <w:color w:val="000000"/>
          <w:sz w:val="28"/>
        </w:rPr>
        <w:t>Тема 1.</w:t>
      </w:r>
      <w:r>
        <w:rPr>
          <w:rFonts w:ascii="Times New Roman" w:hAnsi="Times New Roman"/>
          <w:b w:val="false"/>
          <w:i w:val="false"/>
          <w:color w:val="000000"/>
          <w:sz w:val="28"/>
        </w:rPr>
        <w:t xml:space="preserve"> </w:t>
      </w:r>
      <w:r>
        <w:rPr>
          <w:rFonts w:ascii="Times New Roman" w:hAnsi="Times New Roman"/>
          <w:b/>
          <w:i w:val="false"/>
          <w:color w:val="000000"/>
          <w:sz w:val="28"/>
        </w:rPr>
        <w:t>Зарождение и развитие эволюционных представлений в биологии</w:t>
      </w:r>
    </w:p>
    <w:p>
      <w:pPr>
        <w:pStyle w:val="Normal"/>
        <w:spacing w:lineRule="exact" w:line="264" w:before="0" w:after="0"/>
        <w:ind w:firstLine="600"/>
        <w:jc w:val="both"/>
        <w:rPr/>
      </w:pPr>
      <w:r>
        <w:rPr>
          <w:rFonts w:ascii="Times New Roman" w:hAnsi="Times New Roman"/>
          <w:b w:val="false"/>
          <w:i w:val="false"/>
          <w:color w:val="000000"/>
          <w:sz w:val="28"/>
        </w:rPr>
        <w:t>Эволюционная теория Ч. Дарвина. Предпосылки возникновения дарвинизма. Жизнь и научная деятельность Ч. Дарвина.</w:t>
      </w:r>
    </w:p>
    <w:p>
      <w:pPr>
        <w:pStyle w:val="Normal"/>
        <w:spacing w:lineRule="exact" w:line="264" w:before="0" w:after="0"/>
        <w:ind w:firstLine="600"/>
        <w:jc w:val="both"/>
        <w:rPr/>
      </w:pPr>
      <w:r>
        <w:rPr>
          <w:rFonts w:ascii="Times New Roman" w:hAnsi="Times New Roman"/>
          <w:b w:val="false"/>
          <w:i w:val="false"/>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pStyle w:val="Normal"/>
        <w:spacing w:lineRule="exact" w:line="264" w:before="0" w:after="0"/>
        <w:ind w:firstLine="600"/>
        <w:jc w:val="both"/>
        <w:rPr/>
      </w:pPr>
      <w:r>
        <w:rPr>
          <w:rFonts w:ascii="Times New Roman" w:hAnsi="Times New Roman"/>
          <w:b w:val="false"/>
          <w:i w:val="false"/>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Аристотель, К. Линней, Ж. Б. Ламарк, Э. Ж. Сент-Илер, Ж. Кювье, Ч. Дарвин, С. С. Четвериков, И. И. Шмальгаузен, Дж. Холдейн, Д. К. Беляев.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pStyle w:val="Normal"/>
        <w:spacing w:lineRule="exact" w:line="264" w:before="0" w:after="0"/>
        <w:ind w:firstLine="600"/>
        <w:jc w:val="both"/>
        <w:rPr/>
      </w:pPr>
      <w:r>
        <w:rPr>
          <w:rFonts w:ascii="Times New Roman" w:hAnsi="Times New Roman"/>
          <w:b/>
          <w:i w:val="false"/>
          <w:color w:val="000000"/>
          <w:sz w:val="28"/>
        </w:rPr>
        <w:t>Тема 2. Микроэволюция и её результаты</w:t>
      </w:r>
    </w:p>
    <w:p>
      <w:pPr>
        <w:pStyle w:val="Normal"/>
        <w:spacing w:lineRule="exact" w:line="264" w:before="0" w:after="0"/>
        <w:ind w:firstLine="600"/>
        <w:jc w:val="both"/>
        <w:rPr/>
      </w:pPr>
      <w:r>
        <w:rPr>
          <w:rFonts w:ascii="Times New Roman" w:hAnsi="Times New Roman"/>
          <w:b w:val="false"/>
          <w:i w:val="false"/>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pStyle w:val="Normal"/>
        <w:spacing w:lineRule="exact" w:line="264" w:before="0" w:after="0"/>
        <w:ind w:firstLine="600"/>
        <w:jc w:val="both"/>
        <w:rPr/>
      </w:pPr>
      <w:r>
        <w:rPr>
          <w:rFonts w:ascii="Times New Roman" w:hAnsi="Times New Roman"/>
          <w:b w:val="false"/>
          <w:i w:val="false"/>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8"/>
        </w:rPr>
        <w:t xml:space="preserve"> Миграции. Изоляция популяций: географическая (пространственная), биологическая (репродуктивная).</w:t>
      </w:r>
    </w:p>
    <w:p>
      <w:pPr>
        <w:pStyle w:val="Normal"/>
        <w:spacing w:lineRule="exact" w:line="264" w:before="0" w:after="0"/>
        <w:ind w:firstLine="600"/>
        <w:jc w:val="both"/>
        <w:rPr/>
      </w:pPr>
      <w:r>
        <w:rPr>
          <w:rFonts w:ascii="Times New Roman" w:hAnsi="Times New Roman"/>
          <w:b w:val="false"/>
          <w:i w:val="false"/>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pStyle w:val="Normal"/>
        <w:spacing w:lineRule="exact" w:line="264" w:before="0" w:after="0"/>
        <w:ind w:firstLine="600"/>
        <w:jc w:val="both"/>
        <w:rPr/>
      </w:pPr>
      <w:r>
        <w:rPr>
          <w:rFonts w:ascii="Times New Roman" w:hAnsi="Times New Roman"/>
          <w:b w:val="false"/>
          <w:i w:val="false"/>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pStyle w:val="Normal"/>
        <w:spacing w:lineRule="exact" w:line="264" w:before="0" w:after="0"/>
        <w:ind w:firstLine="600"/>
        <w:jc w:val="both"/>
        <w:rPr/>
      </w:pPr>
      <w:r>
        <w:rPr>
          <w:rFonts w:ascii="Times New Roman" w:hAnsi="Times New Roman"/>
          <w:b w:val="false"/>
          <w:i w:val="false"/>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pStyle w:val="Normal"/>
        <w:spacing w:lineRule="exact" w:line="264" w:before="0" w:after="0"/>
        <w:ind w:firstLine="600"/>
        <w:jc w:val="both"/>
        <w:rPr/>
      </w:pPr>
      <w:r>
        <w:rPr>
          <w:rFonts w:ascii="Times New Roman" w:hAnsi="Times New Roman"/>
          <w:b w:val="false"/>
          <w:i w:val="false"/>
          <w:color w:val="000000"/>
          <w:sz w:val="28"/>
        </w:rPr>
        <w:t>Механизмы формирования биологического разнообразия.</w:t>
      </w:r>
    </w:p>
    <w:p>
      <w:pPr>
        <w:pStyle w:val="Normal"/>
        <w:spacing w:lineRule="exact" w:line="264" w:before="0" w:after="0"/>
        <w:ind w:firstLine="600"/>
        <w:jc w:val="both"/>
        <w:rPr/>
      </w:pPr>
      <w:r>
        <w:rPr>
          <w:rFonts w:ascii="Times New Roman" w:hAnsi="Times New Roman"/>
          <w:b w:val="false"/>
          <w:i w:val="false"/>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С. С. Четвериков, Э. Майр.</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изменчивости у особей одного вида».</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организмов и их относительная целесообразность».</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видов по морфологическому критерию».</w:t>
      </w:r>
    </w:p>
    <w:p>
      <w:pPr>
        <w:pStyle w:val="Normal"/>
        <w:spacing w:lineRule="exact" w:line="264" w:before="0" w:after="0"/>
        <w:ind w:firstLine="600"/>
        <w:jc w:val="both"/>
        <w:rPr/>
      </w:pPr>
      <w:r>
        <w:rPr>
          <w:rFonts w:ascii="Times New Roman" w:hAnsi="Times New Roman"/>
          <w:b/>
          <w:i w:val="false"/>
          <w:color w:val="000000"/>
          <w:sz w:val="28"/>
        </w:rPr>
        <w:t>Тема 3. Макроэволюция и её результаты</w:t>
      </w:r>
    </w:p>
    <w:p>
      <w:pPr>
        <w:pStyle w:val="Normal"/>
        <w:spacing w:lineRule="exact" w:line="264" w:before="0" w:after="0"/>
        <w:ind w:firstLine="600"/>
        <w:jc w:val="both"/>
        <w:rPr/>
      </w:pPr>
      <w:r>
        <w:rPr>
          <w:rFonts w:ascii="Times New Roman" w:hAnsi="Times New Roman"/>
          <w:b w:val="false"/>
          <w:i w:val="false"/>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pStyle w:val="Normal"/>
        <w:spacing w:lineRule="exact" w:line="264" w:before="0" w:after="0"/>
        <w:ind w:firstLine="600"/>
        <w:jc w:val="both"/>
        <w:rPr/>
      </w:pPr>
      <w:r>
        <w:rPr>
          <w:rFonts w:ascii="Times New Roman" w:hAnsi="Times New Roman"/>
          <w:b w:val="false"/>
          <w:i w:val="false"/>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pStyle w:val="Normal"/>
        <w:spacing w:lineRule="exact" w:line="264" w:before="0" w:after="0"/>
        <w:ind w:firstLine="600"/>
        <w:jc w:val="both"/>
        <w:rPr/>
      </w:pPr>
      <w:r>
        <w:rPr>
          <w:rFonts w:ascii="Times New Roman" w:hAnsi="Times New Roman"/>
          <w:b w:val="false"/>
          <w:i w:val="false"/>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pStyle w:val="Normal"/>
        <w:spacing w:lineRule="exact" w:line="264" w:before="0" w:after="0"/>
        <w:ind w:firstLine="600"/>
        <w:jc w:val="both"/>
        <w:rPr/>
      </w:pPr>
      <w:r>
        <w:rPr>
          <w:rFonts w:ascii="Times New Roman" w:hAnsi="Times New Roman"/>
          <w:b w:val="false"/>
          <w:i w:val="false"/>
          <w:color w:val="000000"/>
          <w:sz w:val="28"/>
        </w:rPr>
        <w:t>Хромосомные мутации и эволюция геномов.</w:t>
      </w:r>
    </w:p>
    <w:p>
      <w:pPr>
        <w:pStyle w:val="Normal"/>
        <w:spacing w:lineRule="exact" w:line="264" w:before="0" w:after="0"/>
        <w:ind w:firstLine="600"/>
        <w:jc w:val="both"/>
        <w:rPr/>
      </w:pPr>
      <w:r>
        <w:rPr>
          <w:rFonts w:ascii="Times New Roman" w:hAnsi="Times New Roman"/>
          <w:b w:val="false"/>
          <w:i w:val="false"/>
          <w:color w:val="000000"/>
          <w:sz w:val="28"/>
        </w:rPr>
        <w:t xml:space="preserve">Общие закономерности (правила) эволюции. </w:t>
      </w:r>
      <w:r>
        <w:rPr>
          <w:rFonts w:ascii="Times New Roman" w:hAnsi="Times New Roman"/>
          <w:b w:val="false"/>
          <w:i/>
          <w:color w:val="000000"/>
          <w:sz w:val="28"/>
        </w:rPr>
        <w:t>Принцип смены функций</w:t>
      </w:r>
      <w:r>
        <w:rPr>
          <w:rFonts w:ascii="Times New Roman" w:hAnsi="Times New Roman"/>
          <w:b w:val="false"/>
          <w:i w:val="false"/>
          <w:color w:val="000000"/>
          <w:sz w:val="28"/>
        </w:rPr>
        <w:t>. Необратимость эволюции. Адаптивная радиация. Неравномерность темпов эволюции.</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К. М. Бэр, А. О. Ковалевский, Ф. Мюллер, Э. Геккель.</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pStyle w:val="Normal"/>
        <w:spacing w:lineRule="exact" w:line="264" w:before="0" w:after="0"/>
        <w:ind w:firstLine="600"/>
        <w:jc w:val="both"/>
        <w:rPr/>
      </w:pPr>
      <w:r>
        <w:rPr>
          <w:rFonts w:ascii="Times New Roman" w:hAnsi="Times New Roman"/>
          <w:b w:val="false"/>
          <w:i w:val="false"/>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pStyle w:val="Normal"/>
        <w:spacing w:lineRule="exact" w:line="264" w:before="0" w:after="0"/>
        <w:ind w:firstLine="600"/>
        <w:jc w:val="both"/>
        <w:rPr/>
      </w:pPr>
      <w:r>
        <w:rPr>
          <w:rFonts w:ascii="Times New Roman" w:hAnsi="Times New Roman"/>
          <w:b/>
          <w:i w:val="false"/>
          <w:color w:val="000000"/>
          <w:sz w:val="28"/>
        </w:rPr>
        <w:t>Тема 4. Происхождение и развитие жизни на Земле</w:t>
      </w:r>
    </w:p>
    <w:p>
      <w:pPr>
        <w:pStyle w:val="Normal"/>
        <w:spacing w:lineRule="exact" w:line="264" w:before="0" w:after="0"/>
        <w:ind w:firstLine="600"/>
        <w:jc w:val="both"/>
        <w:rPr/>
      </w:pPr>
      <w:r>
        <w:rPr>
          <w:rFonts w:ascii="Times New Roman" w:hAnsi="Times New Roman"/>
          <w:b w:val="false"/>
          <w:i w:val="false"/>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pStyle w:val="Normal"/>
        <w:spacing w:lineRule="exact" w:line="264" w:before="0" w:after="0"/>
        <w:ind w:firstLine="600"/>
        <w:jc w:val="both"/>
        <w:rPr/>
      </w:pPr>
      <w:r>
        <w:rPr>
          <w:rFonts w:ascii="Times New Roman" w:hAnsi="Times New Roman"/>
          <w:b w:val="false"/>
          <w:i w:val="false"/>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pStyle w:val="Normal"/>
        <w:spacing w:lineRule="exact" w:line="264" w:before="0" w:after="0"/>
        <w:ind w:firstLine="600"/>
        <w:jc w:val="both"/>
        <w:rPr/>
      </w:pPr>
      <w:r>
        <w:rPr>
          <w:rFonts w:ascii="Times New Roman" w:hAnsi="Times New Roman"/>
          <w:b w:val="false"/>
          <w:i w:val="false"/>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pStyle w:val="Normal"/>
        <w:spacing w:lineRule="exact" w:line="264" w:before="0" w:after="0"/>
        <w:ind w:firstLine="600"/>
        <w:jc w:val="both"/>
        <w:rPr/>
      </w:pPr>
      <w:r>
        <w:rPr>
          <w:rFonts w:ascii="Times New Roman" w:hAnsi="Times New Roman"/>
          <w:b w:val="false"/>
          <w:i w:val="false"/>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pStyle w:val="Normal"/>
        <w:spacing w:lineRule="exact" w:line="264" w:before="0" w:after="0"/>
        <w:ind w:firstLine="600"/>
        <w:jc w:val="both"/>
        <w:rPr/>
      </w:pPr>
      <w:r>
        <w:rPr>
          <w:rFonts w:ascii="Times New Roman" w:hAnsi="Times New Roman"/>
          <w:b w:val="false"/>
          <w:i w:val="false"/>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pStyle w:val="Normal"/>
        <w:spacing w:lineRule="exact" w:line="264" w:before="0" w:after="0"/>
        <w:ind w:firstLine="600"/>
        <w:jc w:val="both"/>
        <w:rPr/>
      </w:pPr>
      <w:r>
        <w:rPr>
          <w:rFonts w:ascii="Times New Roman" w:hAnsi="Times New Roman"/>
          <w:b w:val="false"/>
          <w:i w:val="false"/>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pStyle w:val="Normal"/>
        <w:spacing w:lineRule="exact" w:line="264" w:before="0" w:after="0"/>
        <w:ind w:firstLine="600"/>
        <w:jc w:val="both"/>
        <w:rPr/>
      </w:pPr>
      <w:r>
        <w:rPr>
          <w:rFonts w:ascii="Times New Roman" w:hAnsi="Times New Roman"/>
          <w:b w:val="false"/>
          <w:i w:val="false"/>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pStyle w:val="Normal"/>
        <w:spacing w:lineRule="exact" w:line="264" w:before="0" w:after="0"/>
        <w:ind w:firstLine="600"/>
        <w:jc w:val="both"/>
        <w:rPr/>
      </w:pPr>
      <w:r>
        <w:rPr>
          <w:rFonts w:ascii="Times New Roman" w:hAnsi="Times New Roman"/>
          <w:b w:val="false"/>
          <w:i w:val="false"/>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pStyle w:val="Normal"/>
        <w:spacing w:lineRule="exact" w:line="264" w:before="0" w:after="0"/>
        <w:ind w:firstLine="600"/>
        <w:jc w:val="both"/>
        <w:rPr/>
      </w:pPr>
      <w:r>
        <w:rPr>
          <w:rFonts w:ascii="Times New Roman" w:hAnsi="Times New Roman"/>
          <w:b w:val="false"/>
          <w:i w:val="false"/>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pStyle w:val="Normal"/>
        <w:spacing w:lineRule="exact" w:line="264" w:before="0" w:after="0"/>
        <w:ind w:firstLine="600"/>
        <w:jc w:val="both"/>
        <w:rPr/>
      </w:pPr>
      <w:r>
        <w:rPr>
          <w:rFonts w:ascii="Times New Roman" w:hAnsi="Times New Roman"/>
          <w:b w:val="false"/>
          <w:i w:val="false"/>
          <w:color w:val="000000"/>
          <w:sz w:val="28"/>
        </w:rPr>
        <w:t>Современная система органического мира. Принципы классификации организмов. Основные систематические группы организмов.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Ф. Реди, Л. Спалланцани, Л. Пастер, И. И. Мечников, А. И. Опарин, Дж. Холдейн, Г. Мёллер, С. Миллер, Г. Юри.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pStyle w:val="Normal"/>
        <w:spacing w:lineRule="exact" w:line="264" w:before="0" w:after="0"/>
        <w:ind w:firstLine="600"/>
        <w:jc w:val="both"/>
        <w:rPr/>
      </w:pPr>
      <w:r>
        <w:rPr>
          <w:rFonts w:ascii="Times New Roman" w:hAnsi="Times New Roman"/>
          <w:b/>
          <w:i w:val="false"/>
          <w:color w:val="000000"/>
          <w:sz w:val="28"/>
        </w:rPr>
        <w:t>Виртуальная лабораторная работа</w:t>
      </w:r>
      <w:r>
        <w:rPr>
          <w:rFonts w:ascii="Times New Roman" w:hAnsi="Times New Roman"/>
          <w:b w:val="false"/>
          <w:i w:val="false"/>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и описание ископаемых остатков древних организмов».</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растений разных отделов».</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позвоночных животных».</w:t>
      </w:r>
    </w:p>
    <w:p>
      <w:pPr>
        <w:pStyle w:val="Normal"/>
        <w:spacing w:lineRule="exact" w:line="264" w:before="0" w:after="0"/>
        <w:ind w:firstLine="600"/>
        <w:jc w:val="both"/>
        <w:rPr/>
      </w:pPr>
      <w:r>
        <w:rPr>
          <w:rFonts w:ascii="Times New Roman" w:hAnsi="Times New Roman"/>
          <w:b/>
          <w:i w:val="false"/>
          <w:color w:val="000000"/>
          <w:sz w:val="28"/>
        </w:rPr>
        <w:t>Тема 5. Происхождение человека – антропогенез</w:t>
      </w:r>
    </w:p>
    <w:p>
      <w:pPr>
        <w:pStyle w:val="Normal"/>
        <w:spacing w:lineRule="exact" w:line="264" w:before="0" w:after="0"/>
        <w:ind w:firstLine="600"/>
        <w:jc w:val="both"/>
        <w:rPr/>
      </w:pPr>
      <w:r>
        <w:rPr>
          <w:rFonts w:ascii="Times New Roman" w:hAnsi="Times New Roman"/>
          <w:b w:val="false"/>
          <w:i w:val="false"/>
          <w:color w:val="000000"/>
          <w:sz w:val="28"/>
        </w:rPr>
        <w:t>Разделы и задачи антропологии. Методы антропологии.</w:t>
      </w:r>
    </w:p>
    <w:p>
      <w:pPr>
        <w:pStyle w:val="Normal"/>
        <w:spacing w:lineRule="exact" w:line="264" w:before="0" w:after="0"/>
        <w:ind w:firstLine="600"/>
        <w:jc w:val="both"/>
        <w:rPr/>
      </w:pPr>
      <w:r>
        <w:rPr>
          <w:rFonts w:ascii="Times New Roman" w:hAnsi="Times New Roman"/>
          <w:b w:val="false"/>
          <w:i w:val="false"/>
          <w:color w:val="000000"/>
          <w:sz w:val="28"/>
        </w:rPr>
        <w:t>Становление представлений о происхождении человека. Религиозные воззрения. Современные научные теории.</w:t>
      </w:r>
    </w:p>
    <w:p>
      <w:pPr>
        <w:pStyle w:val="Normal"/>
        <w:spacing w:lineRule="exact" w:line="264" w:before="0" w:after="0"/>
        <w:ind w:firstLine="600"/>
        <w:jc w:val="both"/>
        <w:rPr/>
      </w:pPr>
      <w:r>
        <w:rPr>
          <w:rFonts w:ascii="Times New Roman" w:hAnsi="Times New Roman"/>
          <w:b w:val="false"/>
          <w:i w:val="false"/>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pStyle w:val="Normal"/>
        <w:spacing w:lineRule="exact" w:line="264" w:before="0" w:after="0"/>
        <w:ind w:firstLine="600"/>
        <w:jc w:val="both"/>
        <w:rPr/>
      </w:pPr>
      <w:r>
        <w:rPr>
          <w:rFonts w:ascii="Times New Roman" w:hAnsi="Times New Roman"/>
          <w:b w:val="false"/>
          <w:i w:val="false"/>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pStyle w:val="Normal"/>
        <w:spacing w:lineRule="exact" w:line="264" w:before="0" w:after="0"/>
        <w:ind w:firstLine="600"/>
        <w:jc w:val="both"/>
        <w:rPr/>
      </w:pPr>
      <w:r>
        <w:rPr>
          <w:rFonts w:ascii="Times New Roman" w:hAnsi="Times New Roman"/>
          <w:b w:val="false"/>
          <w:i w:val="false"/>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pStyle w:val="Normal"/>
        <w:spacing w:lineRule="exact" w:line="264" w:before="0" w:after="0"/>
        <w:ind w:firstLine="600"/>
        <w:jc w:val="both"/>
        <w:rPr/>
      </w:pPr>
      <w:r>
        <w:rPr>
          <w:rFonts w:ascii="Times New Roman" w:hAnsi="Times New Roman"/>
          <w:b w:val="false"/>
          <w:i w:val="false"/>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pStyle w:val="Normal"/>
        <w:spacing w:lineRule="exact" w:line="264" w:before="0" w:after="0"/>
        <w:ind w:firstLine="600"/>
        <w:jc w:val="both"/>
        <w:rPr/>
      </w:pPr>
      <w:r>
        <w:rPr>
          <w:rFonts w:ascii="Times New Roman" w:hAnsi="Times New Roman"/>
          <w:b w:val="false"/>
          <w:i w:val="false"/>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Ч. Дарвин, Л. Лики, Я. Я. Рогинский, М. М. Герасимов.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pStyle w:val="Normal"/>
        <w:spacing w:lineRule="exact" w:line="264" w:before="0" w:after="0"/>
        <w:ind w:firstLine="600"/>
        <w:jc w:val="both"/>
        <w:rPr/>
      </w:pPr>
      <w:r>
        <w:rPr>
          <w:rFonts w:ascii="Times New Roman" w:hAnsi="Times New Roman"/>
          <w:b w:val="false"/>
          <w:i w:val="false"/>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особенностей строения скелета человека, связанных с прямохождением».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экологических адаптаций человека».</w:t>
      </w:r>
    </w:p>
    <w:p>
      <w:pPr>
        <w:pStyle w:val="Normal"/>
        <w:spacing w:lineRule="exact" w:line="264" w:before="0" w:after="0"/>
        <w:ind w:firstLine="600"/>
        <w:jc w:val="both"/>
        <w:rPr/>
      </w:pPr>
      <w:r>
        <w:rPr>
          <w:rFonts w:ascii="Times New Roman" w:hAnsi="Times New Roman"/>
          <w:b/>
          <w:i w:val="false"/>
          <w:color w:val="000000"/>
          <w:sz w:val="28"/>
        </w:rPr>
        <w:t>Тема 6. Экология – наука о взаимоотношениях организмов и надорганизменных систем с окружающей средой</w:t>
      </w:r>
    </w:p>
    <w:p>
      <w:pPr>
        <w:pStyle w:val="Normal"/>
        <w:spacing w:lineRule="exact" w:line="264" w:before="0" w:after="0"/>
        <w:ind w:firstLine="600"/>
        <w:jc w:val="both"/>
        <w:rPr/>
      </w:pPr>
      <w:r>
        <w:rPr>
          <w:rFonts w:ascii="Times New Roman" w:hAnsi="Times New Roman"/>
          <w:b w:val="false"/>
          <w:i w:val="false"/>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pStyle w:val="Normal"/>
        <w:spacing w:lineRule="exact" w:line="264" w:before="0" w:after="0"/>
        <w:ind w:firstLine="600"/>
        <w:jc w:val="both"/>
        <w:rPr/>
      </w:pPr>
      <w:r>
        <w:rPr>
          <w:rFonts w:ascii="Times New Roman" w:hAnsi="Times New Roman"/>
          <w:b w:val="false"/>
          <w:i w:val="false"/>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pStyle w:val="Normal"/>
        <w:spacing w:lineRule="exact" w:line="264" w:before="0" w:after="0"/>
        <w:ind w:firstLine="600"/>
        <w:jc w:val="both"/>
        <w:rPr/>
      </w:pPr>
      <w:r>
        <w:rPr>
          <w:rFonts w:ascii="Times New Roman" w:hAnsi="Times New Roman"/>
          <w:b w:val="false"/>
          <w:i w:val="false"/>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А. Гумбольдт, К. Ф. Рулье, Н. А. Северцов, Э. Геккель, А. Тенсли, В. Н. Сукачёв.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«Разделы экологии», «Методы экологии», «Схема мониторинга окружающей среды».</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экологических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7. 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pStyle w:val="Normal"/>
        <w:spacing w:lineRule="exact" w:line="264" w:before="0" w:after="0"/>
        <w:ind w:firstLine="600"/>
        <w:jc w:val="both"/>
        <w:rPr/>
      </w:pPr>
      <w:r>
        <w:rPr>
          <w:rFonts w:ascii="Times New Roman" w:hAnsi="Times New Roman"/>
          <w:b w:val="false"/>
          <w:i w:val="false"/>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pStyle w:val="Normal"/>
        <w:spacing w:lineRule="exact" w:line="264" w:before="0" w:after="0"/>
        <w:ind w:firstLine="600"/>
        <w:jc w:val="both"/>
        <w:rPr/>
      </w:pPr>
      <w:r>
        <w:rPr>
          <w:rFonts w:ascii="Times New Roman" w:hAnsi="Times New Roman"/>
          <w:b w:val="false"/>
          <w:i w:val="false"/>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pStyle w:val="Normal"/>
        <w:spacing w:lineRule="exact" w:line="264" w:before="0" w:after="0"/>
        <w:ind w:firstLine="600"/>
        <w:jc w:val="both"/>
        <w:rPr/>
      </w:pPr>
      <w:r>
        <w:rPr>
          <w:rFonts w:ascii="Times New Roman" w:hAnsi="Times New Roman"/>
          <w:b w:val="false"/>
          <w:i w:val="false"/>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pStyle w:val="Normal"/>
        <w:spacing w:lineRule="exact" w:line="264" w:before="0" w:after="0"/>
        <w:ind w:firstLine="600"/>
        <w:jc w:val="both"/>
        <w:rPr/>
      </w:pPr>
      <w:r>
        <w:rPr>
          <w:rFonts w:ascii="Times New Roman" w:hAnsi="Times New Roman"/>
          <w:b w:val="false"/>
          <w:i w:val="false"/>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pStyle w:val="Normal"/>
        <w:spacing w:lineRule="exact" w:line="264" w:before="0" w:after="0"/>
        <w:ind w:firstLine="600"/>
        <w:jc w:val="both"/>
        <w:rPr/>
      </w:pPr>
      <w:r>
        <w:rPr>
          <w:rFonts w:ascii="Times New Roman" w:hAnsi="Times New Roman"/>
          <w:b w:val="false"/>
          <w:i w:val="false"/>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pStyle w:val="Normal"/>
        <w:spacing w:lineRule="exact" w:line="264" w:before="0" w:after="0"/>
        <w:ind w:firstLine="600"/>
        <w:jc w:val="both"/>
        <w:rPr/>
      </w:pPr>
      <w:r>
        <w:rPr>
          <w:rFonts w:ascii="Times New Roman" w:hAnsi="Times New Roman"/>
          <w:b w:val="false"/>
          <w:i w:val="false"/>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pStyle w:val="Normal"/>
        <w:spacing w:lineRule="exact" w:line="264" w:before="0" w:after="0"/>
        <w:ind w:firstLine="600"/>
        <w:jc w:val="both"/>
        <w:rPr/>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света».</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температуры».</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«Анатомические особенности растений из разных мест обитания».</w:t>
      </w:r>
    </w:p>
    <w:p>
      <w:pPr>
        <w:pStyle w:val="Normal"/>
        <w:spacing w:lineRule="exact" w:line="264" w:before="0" w:after="0"/>
        <w:ind w:firstLine="600"/>
        <w:jc w:val="both"/>
        <w:rPr/>
      </w:pPr>
      <w:r>
        <w:rPr>
          <w:rFonts w:ascii="Times New Roman" w:hAnsi="Times New Roman"/>
          <w:b/>
          <w:i w:val="false"/>
          <w:color w:val="000000"/>
          <w:sz w:val="28"/>
        </w:rPr>
        <w:t>Тема 8. Экология видов и популяций</w:t>
      </w:r>
    </w:p>
    <w:p>
      <w:pPr>
        <w:pStyle w:val="Normal"/>
        <w:spacing w:lineRule="exact" w:line="264" w:before="0" w:after="0"/>
        <w:ind w:firstLine="600"/>
        <w:jc w:val="both"/>
        <w:rPr/>
      </w:pPr>
      <w:r>
        <w:rPr>
          <w:rFonts w:ascii="Times New Roman" w:hAnsi="Times New Roman"/>
          <w:b w:val="false"/>
          <w:i w:val="false"/>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pStyle w:val="Normal"/>
        <w:spacing w:lineRule="exact" w:line="264" w:before="0" w:after="0"/>
        <w:ind w:firstLine="600"/>
        <w:jc w:val="both"/>
        <w:rPr/>
      </w:pPr>
      <w:r>
        <w:rPr>
          <w:rFonts w:ascii="Times New Roman" w:hAnsi="Times New Roman"/>
          <w:b w:val="false"/>
          <w:i w:val="false"/>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pStyle w:val="Normal"/>
        <w:spacing w:lineRule="exact" w:line="264" w:before="0" w:after="0"/>
        <w:ind w:firstLine="600"/>
        <w:jc w:val="both"/>
        <w:rPr/>
      </w:pPr>
      <w:r>
        <w:rPr>
          <w:rFonts w:ascii="Times New Roman" w:hAnsi="Times New Roman"/>
          <w:b w:val="false"/>
          <w:i w:val="false"/>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pStyle w:val="Normal"/>
        <w:spacing w:lineRule="exact" w:line="264" w:before="0" w:after="0"/>
        <w:ind w:firstLine="600"/>
        <w:jc w:val="both"/>
        <w:rPr/>
      </w:pPr>
      <w:r>
        <w:rPr>
          <w:rFonts w:ascii="Times New Roman" w:hAnsi="Times New Roman"/>
          <w:b w:val="false"/>
          <w:i w:val="false"/>
          <w:color w:val="000000"/>
          <w:sz w:val="28"/>
        </w:rPr>
        <w:t>Вид как система популяций. Ареалы видов. Виды и их жизненные стратегии. Экологические эквиваленты.</w:t>
      </w:r>
    </w:p>
    <w:p>
      <w:pPr>
        <w:pStyle w:val="Normal"/>
        <w:spacing w:lineRule="exact" w:line="264" w:before="0" w:after="0"/>
        <w:ind w:firstLine="600"/>
        <w:jc w:val="both"/>
        <w:rPr/>
      </w:pPr>
      <w:r>
        <w:rPr>
          <w:rFonts w:ascii="Times New Roman" w:hAnsi="Times New Roman"/>
          <w:b w:val="false"/>
          <w:i w:val="false"/>
          <w:color w:val="000000"/>
          <w:sz w:val="28"/>
        </w:rPr>
        <w:t>Закономерности поведения и миграций животных. Биологические инвазии чужеродных видов.</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 Дж. И. Хатчинсон.</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коллекции животных.</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семян растений к расселению».</w:t>
      </w:r>
    </w:p>
    <w:p>
      <w:pPr>
        <w:pStyle w:val="Normal"/>
        <w:spacing w:lineRule="exact" w:line="264" w:before="0" w:after="0"/>
        <w:ind w:firstLine="600"/>
        <w:jc w:val="both"/>
        <w:rPr/>
      </w:pPr>
      <w:r>
        <w:rPr>
          <w:rFonts w:ascii="Times New Roman" w:hAnsi="Times New Roman"/>
          <w:b/>
          <w:i w:val="false"/>
          <w:color w:val="000000"/>
          <w:sz w:val="28"/>
        </w:rPr>
        <w:t>Тема 9. Экология сообществ. Экологические системы.</w:t>
      </w:r>
    </w:p>
    <w:p>
      <w:pPr>
        <w:pStyle w:val="Normal"/>
        <w:spacing w:lineRule="exact" w:line="264" w:before="0" w:after="0"/>
        <w:ind w:firstLine="600"/>
        <w:jc w:val="both"/>
        <w:rPr/>
      </w:pPr>
      <w:r>
        <w:rPr>
          <w:rFonts w:ascii="Times New Roman" w:hAnsi="Times New Roman"/>
          <w:b w:val="false"/>
          <w:i w:val="false"/>
          <w:color w:val="000000"/>
          <w:sz w:val="28"/>
        </w:rPr>
        <w:t>Сообщества организмов. Биоценоз и его структура. Связи между организмами в биоценозе.</w:t>
      </w:r>
    </w:p>
    <w:p>
      <w:pPr>
        <w:pStyle w:val="Normal"/>
        <w:spacing w:lineRule="exact" w:line="264" w:before="0" w:after="0"/>
        <w:ind w:firstLine="600"/>
        <w:jc w:val="both"/>
        <w:rPr/>
      </w:pPr>
      <w:r>
        <w:rPr>
          <w:rFonts w:ascii="Times New Roman" w:hAnsi="Times New Roman"/>
          <w:b w:val="false"/>
          <w:i w:val="false"/>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pStyle w:val="Normal"/>
        <w:spacing w:lineRule="exact" w:line="264" w:before="0" w:after="0"/>
        <w:ind w:firstLine="600"/>
        <w:jc w:val="both"/>
        <w:rPr/>
      </w:pPr>
      <w:r>
        <w:rPr>
          <w:rFonts w:ascii="Times New Roman" w:hAnsi="Times New Roman"/>
          <w:b w:val="false"/>
          <w:i w:val="false"/>
          <w:color w:val="000000"/>
          <w:sz w:val="28"/>
        </w:rPr>
        <w:t>Основные показатели экосистемы. Биомасса и продукция. Экологические пирамиды чисел, биомассы и энергии.</w:t>
      </w:r>
    </w:p>
    <w:p>
      <w:pPr>
        <w:pStyle w:val="Normal"/>
        <w:spacing w:lineRule="exact" w:line="264" w:before="0" w:after="0"/>
        <w:ind w:firstLine="600"/>
        <w:jc w:val="both"/>
        <w:rPr/>
      </w:pPr>
      <w:r>
        <w:rPr>
          <w:rFonts w:ascii="Times New Roman" w:hAnsi="Times New Roman"/>
          <w:b w:val="false"/>
          <w:i/>
          <w:color w:val="000000"/>
          <w:sz w:val="28"/>
        </w:rPr>
        <w:t>Динамика экосистем. Катастрофические перестройки. Флуктуации.</w:t>
      </w:r>
      <w:r>
        <w:rPr>
          <w:rFonts w:ascii="Times New Roman" w:hAnsi="Times New Roman"/>
          <w:b w:val="false"/>
          <w:i w:val="false"/>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Природные экосистемы. </w:t>
      </w:r>
      <w:r>
        <w:rPr>
          <w:rFonts w:ascii="Times New Roman" w:hAnsi="Times New Roman"/>
          <w:b w:val="false"/>
          <w:i/>
          <w:color w:val="000000"/>
          <w:sz w:val="28"/>
        </w:rPr>
        <w:t>Экосистемы озёр и рек. Экосистемы морей и океанов. Экосистемы тундр, лесов, степей, пустынь.</w:t>
      </w:r>
    </w:p>
    <w:p>
      <w:pPr>
        <w:pStyle w:val="Normal"/>
        <w:spacing w:lineRule="exact" w:line="264" w:before="0" w:after="0"/>
        <w:ind w:firstLine="600"/>
        <w:jc w:val="both"/>
        <w:rPr/>
      </w:pPr>
      <w:r>
        <w:rPr>
          <w:rFonts w:ascii="Times New Roman" w:hAnsi="Times New Roman"/>
          <w:b w:val="false"/>
          <w:i w:val="false"/>
          <w:color w:val="000000"/>
          <w:sz w:val="28"/>
        </w:rPr>
        <w:t>Антропогенные экосистемы. Агроэкосистема. Агроценоз. Различия между антропогенными и природными экосистемами.</w:t>
      </w:r>
    </w:p>
    <w:p>
      <w:pPr>
        <w:pStyle w:val="Normal"/>
        <w:spacing w:lineRule="exact" w:line="264" w:before="0" w:after="0"/>
        <w:ind w:firstLine="600"/>
        <w:jc w:val="both"/>
        <w:rPr/>
      </w:pPr>
      <w:r>
        <w:rPr>
          <w:rFonts w:ascii="Times New Roman" w:hAnsi="Times New Roman"/>
          <w:b w:val="false"/>
          <w:i w:val="false"/>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8"/>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pStyle w:val="Normal"/>
        <w:spacing w:lineRule="exact" w:line="264" w:before="0" w:after="0"/>
        <w:ind w:firstLine="600"/>
        <w:jc w:val="both"/>
        <w:rPr/>
      </w:pPr>
      <w:r>
        <w:rPr>
          <w:rFonts w:ascii="Times New Roman" w:hAnsi="Times New Roman"/>
          <w:b w:val="false"/>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8"/>
        </w:rPr>
        <w:t>. Методология мониторинга естественных и антропогенных экосистем.</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 А. Дж. Тенсли.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и описание урбоэкосистемы».</w:t>
      </w:r>
    </w:p>
    <w:p>
      <w:pPr>
        <w:pStyle w:val="Normal"/>
        <w:spacing w:lineRule="exact" w:line="264" w:before="0" w:after="0"/>
        <w:ind w:firstLine="600"/>
        <w:jc w:val="both"/>
        <w:rPr/>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разнообразия мелких почвенных членистоногих в разных экосистемах».</w:t>
      </w:r>
    </w:p>
    <w:p>
      <w:pPr>
        <w:pStyle w:val="Normal"/>
        <w:spacing w:lineRule="exact" w:line="264" w:before="0" w:after="0"/>
        <w:ind w:firstLine="600"/>
        <w:jc w:val="both"/>
        <w:rPr/>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типичный биогеоценоз (в дубраву, березняк, ельник, на суходольный или пойменный луг, озеро, болото)».</w:t>
      </w:r>
    </w:p>
    <w:p>
      <w:pPr>
        <w:pStyle w:val="Normal"/>
        <w:spacing w:lineRule="exact" w:line="264" w:before="0" w:after="0"/>
        <w:ind w:firstLine="600"/>
        <w:jc w:val="both"/>
        <w:rPr/>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агроэкосистему (на поле или в тепличное хозяйство)».</w:t>
      </w:r>
    </w:p>
    <w:p>
      <w:pPr>
        <w:pStyle w:val="Normal"/>
        <w:spacing w:lineRule="exact" w:line="264" w:before="0" w:after="0"/>
        <w:ind w:firstLine="600"/>
        <w:jc w:val="both"/>
        <w:rPr/>
      </w:pPr>
      <w:r>
        <w:rPr>
          <w:rFonts w:ascii="Times New Roman" w:hAnsi="Times New Roman"/>
          <w:b/>
          <w:i w:val="false"/>
          <w:color w:val="000000"/>
          <w:sz w:val="28"/>
        </w:rPr>
        <w:t>Тема 10. Биосфера – глобальная экосистема</w:t>
      </w:r>
    </w:p>
    <w:p>
      <w:pPr>
        <w:pStyle w:val="Normal"/>
        <w:spacing w:lineRule="exact" w:line="264" w:before="0" w:after="0"/>
        <w:ind w:firstLine="600"/>
        <w:jc w:val="both"/>
        <w:rPr/>
      </w:pPr>
      <w:r>
        <w:rPr>
          <w:rFonts w:ascii="Times New Roman" w:hAnsi="Times New Roman"/>
          <w:b w:val="false"/>
          <w:i w:val="false"/>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pStyle w:val="Normal"/>
        <w:spacing w:lineRule="exact" w:line="264" w:before="0" w:after="0"/>
        <w:ind w:firstLine="600"/>
        <w:jc w:val="both"/>
        <w:rPr/>
      </w:pPr>
      <w:r>
        <w:rPr>
          <w:rFonts w:ascii="Times New Roman" w:hAnsi="Times New Roman"/>
          <w:b w:val="false"/>
          <w:i w:val="false"/>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pStyle w:val="Normal"/>
        <w:spacing w:lineRule="exact" w:line="264" w:before="0" w:after="0"/>
        <w:ind w:firstLine="600"/>
        <w:jc w:val="both"/>
        <w:rPr/>
      </w:pPr>
      <w:r>
        <w:rPr>
          <w:rFonts w:ascii="Times New Roman" w:hAnsi="Times New Roman"/>
          <w:b w:val="false"/>
          <w:i w:val="false"/>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pStyle w:val="Normal"/>
        <w:spacing w:lineRule="exact" w:line="264" w:before="0" w:after="0"/>
        <w:ind w:firstLine="600"/>
        <w:jc w:val="both"/>
        <w:rPr/>
      </w:pPr>
      <w:r>
        <w:rPr>
          <w:rFonts w:ascii="Times New Roman" w:hAnsi="Times New Roman"/>
          <w:b w:val="false"/>
          <w:i w:val="false"/>
          <w:color w:val="000000"/>
          <w:sz w:val="28"/>
        </w:rPr>
        <w:t>Структура и функция живых систем, оценка их ресурсного потенциала и биосферных функций.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В. И. Вернадский, Э. Зюсс.</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pStyle w:val="Normal"/>
        <w:spacing w:lineRule="exact" w:line="264" w:before="0" w:after="0"/>
        <w:ind w:firstLine="600"/>
        <w:jc w:val="both"/>
        <w:rPr/>
      </w:pPr>
      <w:r>
        <w:rPr>
          <w:rFonts w:ascii="Times New Roman" w:hAnsi="Times New Roman"/>
          <w:b w:val="false"/>
          <w:i w:val="false"/>
          <w:color w:val="000000"/>
          <w:sz w:val="28"/>
        </w:rPr>
        <w:t>Оборудование: гербарии растений разных биомов, коллекции животных.</w:t>
      </w:r>
    </w:p>
    <w:p>
      <w:pPr>
        <w:pStyle w:val="Normal"/>
        <w:spacing w:lineRule="exact" w:line="264" w:before="0" w:after="0"/>
        <w:ind w:firstLine="600"/>
        <w:jc w:val="both"/>
        <w:rPr/>
      </w:pPr>
      <w:r>
        <w:rPr>
          <w:rFonts w:ascii="Times New Roman" w:hAnsi="Times New Roman"/>
          <w:b/>
          <w:i w:val="false"/>
          <w:color w:val="000000"/>
          <w:sz w:val="28"/>
        </w:rPr>
        <w:t>Тема 11. 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pStyle w:val="Normal"/>
        <w:spacing w:lineRule="exact" w:line="264" w:before="0" w:after="0"/>
        <w:ind w:firstLine="600"/>
        <w:jc w:val="both"/>
        <w:rPr/>
      </w:pPr>
      <w:r>
        <w:rPr>
          <w:rFonts w:ascii="Times New Roman" w:hAnsi="Times New Roman"/>
          <w:b w:val="false"/>
          <w:i w:val="false"/>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pStyle w:val="Normal"/>
        <w:spacing w:lineRule="exact" w:line="264" w:before="0" w:after="0"/>
        <w:ind w:firstLine="600"/>
        <w:jc w:val="both"/>
        <w:rPr/>
      </w:pPr>
      <w:r>
        <w:rPr>
          <w:rFonts w:ascii="Times New Roman" w:hAnsi="Times New Roman"/>
          <w:b w:val="false"/>
          <w:i w:val="false"/>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методов мониторинга развития опасных техногенных процессов. </w:t>
      </w:r>
      <w:r>
        <w:rPr>
          <w:rFonts w:ascii="Times New Roman" w:hAnsi="Times New Roman"/>
          <w:b w:val="false"/>
          <w:i/>
          <w:color w:val="000000"/>
          <w:sz w:val="28"/>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jc w:val="both"/>
        <w:rPr/>
      </w:pPr>
      <w:bookmarkStart w:id="15" w:name="block-9618054_Копия_1"/>
      <w:r>
        <w:rPr>
          <w:rFonts w:ascii="Times New Roman" w:hAnsi="Times New Roman"/>
          <w:b w:val="false"/>
          <w:i w:val="false"/>
          <w:color w:val="000000"/>
          <w:sz w:val="28"/>
        </w:rPr>
        <w:t>Оборудование: фотографии охраняемых растений и животных Красной книги Российской Федерации, Красной книги региона.</w:t>
      </w:r>
      <w:bookmarkStart w:id="16" w:name="block-9618054"/>
      <w:bookmarkEnd w:id="15"/>
    </w:p>
    <w:p>
      <w:pPr>
        <w:pStyle w:val="Normal"/>
        <w:spacing w:lineRule="exact" w:line="264" w:before="0" w:after="0"/>
        <w:ind w:left="120"/>
        <w:jc w:val="left"/>
        <w:rPr/>
      </w:pPr>
      <w:bookmarkStart w:id="17" w:name="block-9618055_Копия_1"/>
      <w:bookmarkEnd w:id="16"/>
      <w:r>
        <w:rPr>
          <w:rFonts w:ascii="Times New Roman" w:hAnsi="Times New Roman"/>
          <w:b/>
          <w:i w:val="false"/>
          <w:color w:val="000000"/>
          <w:sz w:val="28"/>
        </w:rPr>
        <w:t>ПЛАНИРУЕМЫЕ РЕЗУЛЬТАТЫ ОСВОЕНИЯ ПРОГРАММЫ ПО БИОЛОГИИ НА УРОВНЕ СРЕДНЕГО ОБЩЕГО ОБРАЗОВАНИЯ</w:t>
      </w:r>
    </w:p>
    <w:p>
      <w:pPr>
        <w:pStyle w:val="Normal"/>
        <w:spacing w:lineRule="exact" w:line="264" w:before="0" w:after="0"/>
        <w:ind w:left="120"/>
        <w:jc w:val="left"/>
        <w:rPr/>
      </w:pPr>
      <w:r>
        <w:rPr/>
      </w:r>
    </w:p>
    <w:p>
      <w:pPr>
        <w:pStyle w:val="Normal"/>
        <w:spacing w:lineRule="exact" w:line="264" w:before="0" w:after="0"/>
        <w:ind w:left="120"/>
        <w:jc w:val="left"/>
        <w:rPr/>
      </w:pPr>
      <w:r>
        <w:rPr>
          <w:rFonts w:ascii="Times New Roman" w:hAnsi="Times New Roman"/>
          <w:b/>
          <w:i w:val="false"/>
          <w:color w:val="000000"/>
          <w:sz w:val="28"/>
        </w:rPr>
        <w:t>ЛИЧНОСТНЫЕ РЕЗУЛЬТАТЫ</w:t>
      </w:r>
    </w:p>
    <w:p>
      <w:pPr>
        <w:pStyle w:val="Normal"/>
        <w:spacing w:lineRule="exact" w:line="264" w:before="0" w:after="0"/>
        <w:ind w:left="12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pStyle w:val="Normal"/>
        <w:spacing w:lineRule="exact" w:line="264" w:before="0" w:after="0"/>
        <w:ind w:firstLine="600"/>
        <w:jc w:val="both"/>
        <w:rPr/>
      </w:pPr>
      <w:r>
        <w:rPr>
          <w:rFonts w:ascii="Times New Roman" w:hAnsi="Times New Roman"/>
          <w:b w:val="false"/>
          <w:i w:val="false"/>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8"/>
        </w:rPr>
        <w:t>наличие мотивации</w:t>
      </w:r>
      <w:r>
        <w:rPr>
          <w:rFonts w:ascii="Times New Roman" w:hAnsi="Times New Roman"/>
          <w:b w:val="false"/>
          <w:i w:val="false"/>
          <w:color w:val="000000"/>
          <w:sz w:val="28"/>
        </w:rPr>
        <w:t xml:space="preserve"> к обучению биологии, </w:t>
      </w:r>
      <w:r>
        <w:rPr>
          <w:rFonts w:ascii="Times New Roman" w:hAnsi="Times New Roman"/>
          <w:b w:val="false"/>
          <w:i/>
          <w:color w:val="000000"/>
          <w:sz w:val="28"/>
        </w:rPr>
        <w:t>целенаправленное развитие</w:t>
      </w:r>
      <w:r>
        <w:rPr>
          <w:rFonts w:ascii="Times New Roman" w:hAnsi="Times New Roman"/>
          <w:b w:val="false"/>
          <w:i w:val="false"/>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8"/>
        </w:rPr>
        <w:t xml:space="preserve">готовность и способность </w:t>
      </w:r>
      <w:r>
        <w:rPr>
          <w:rFonts w:ascii="Times New Roman" w:hAnsi="Times New Roman"/>
          <w:b w:val="false"/>
          <w:i w:val="false"/>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8"/>
        </w:rPr>
        <w:t>наличие правосознания</w:t>
      </w:r>
      <w:r>
        <w:rPr>
          <w:rFonts w:ascii="Times New Roman" w:hAnsi="Times New Roman"/>
          <w:b w:val="false"/>
          <w:i w:val="false"/>
          <w:color w:val="000000"/>
          <w:sz w:val="28"/>
        </w:rPr>
        <w:t xml:space="preserve"> экологической культуры, </w:t>
      </w:r>
      <w:r>
        <w:rPr>
          <w:rFonts w:ascii="Times New Roman" w:hAnsi="Times New Roman"/>
          <w:b w:val="false"/>
          <w:i/>
          <w:color w:val="000000"/>
          <w:sz w:val="28"/>
        </w:rPr>
        <w:t>способности ставить</w:t>
      </w:r>
      <w:r>
        <w:rPr>
          <w:rFonts w:ascii="Times New Roman" w:hAnsi="Times New Roman"/>
          <w:b w:val="false"/>
          <w:i w:val="false"/>
          <w:color w:val="000000"/>
          <w:sz w:val="28"/>
        </w:rPr>
        <w:t xml:space="preserve">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
        <w:spacing w:lineRule="exact" w:line="264" w:before="0" w:after="0"/>
        <w:ind w:firstLine="600"/>
        <w:jc w:val="both"/>
        <w:rPr/>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pStyle w:val="Normal"/>
        <w:spacing w:lineRule="exact" w:line="264" w:before="0" w:after="0"/>
        <w:ind w:firstLine="600"/>
        <w:jc w:val="both"/>
        <w:rPr/>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
        <w:spacing w:lineRule="exact" w:line="264" w:before="0" w:after="0"/>
        <w:ind w:firstLine="60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понимание эмоционального воздействия живой природы и её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spacing w:lineRule="exact" w:line="264" w:before="0" w:after="0"/>
        <w:ind w:firstLine="60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pStyle w:val="Normal"/>
        <w:spacing w:lineRule="exact" w:line="264" w:before="0" w:after="0"/>
        <w:ind w:firstLine="600"/>
        <w:jc w:val="both"/>
        <w:rPr/>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pStyle w:val="Normal"/>
        <w:spacing w:lineRule="exact" w:line="264" w:before="0" w:after="0"/>
        <w:ind w:firstLine="600"/>
        <w:jc w:val="both"/>
        <w:rPr/>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
        <w:spacing w:lineRule="exact" w:line="264" w:before="0" w:after="0"/>
        <w:ind w:firstLine="600"/>
        <w:jc w:val="both"/>
        <w:rPr/>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
        <w:spacing w:lineRule="exact" w:line="264" w:before="0" w:after="0"/>
        <w:ind w:firstLine="600"/>
        <w:jc w:val="both"/>
        <w:rPr/>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
        <w:spacing w:before="0" w:after="0"/>
        <w:ind w:left="120"/>
        <w:jc w:val="left"/>
        <w:rPr/>
      </w:pPr>
      <w:r>
        <w:rPr/>
      </w:r>
    </w:p>
    <w:p>
      <w:pPr>
        <w:pStyle w:val="Normal"/>
        <w:spacing w:before="0" w:after="0"/>
        <w:ind w:left="120"/>
        <w:jc w:val="left"/>
        <w:rPr/>
      </w:pPr>
      <w:r>
        <w:rPr>
          <w:rFonts w:ascii="Times New Roman" w:hAnsi="Times New Roman"/>
          <w:b/>
          <w:i w:val="false"/>
          <w:color w:val="000000"/>
          <w:sz w:val="28"/>
        </w:rPr>
        <w:t>МЕТАПРЕДМЕТНЫЕ РЕЗУЛЬТАТЫ</w:t>
      </w:r>
    </w:p>
    <w:p>
      <w:pPr>
        <w:pStyle w:val="Normal"/>
        <w:spacing w:before="0" w:after="0"/>
        <w:ind w:left="12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среднего общего образования должны отражать:</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exact" w:line="264" w:before="0" w:after="0"/>
        <w:ind w:firstLine="60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pPr>
      <w:r>
        <w:rPr>
          <w:rFonts w:ascii="Times New Roman" w:hAnsi="Times New Roman"/>
          <w:b w:val="false"/>
          <w:i w:val="false"/>
          <w:color w:val="000000"/>
          <w:sz w:val="28"/>
        </w:rPr>
        <w:t>развивать креативное мышление при решении жизненных проблем.</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
        <w:spacing w:lineRule="exact" w:line="264" w:before="0" w:after="0"/>
        <w:ind w:firstLine="600"/>
        <w:jc w:val="both"/>
        <w:rPr/>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pStyle w:val="Normal"/>
        <w:spacing w:lineRule="exact" w:line="264" w:before="0" w:after="0"/>
        <w:ind w:firstLine="60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spacing w:lineRule="exact" w:line="264" w:before="0" w:after="0"/>
        <w:ind w:firstLine="60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
        <w:spacing w:lineRule="exact" w:line="264" w:before="0" w:after="0"/>
        <w:ind w:firstLine="600"/>
        <w:jc w:val="both"/>
        <w:rPr/>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spacing w:lineRule="exact" w:line="264" w:before="0" w:after="0"/>
        <w:ind w:firstLine="60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spacing w:lineRule="exact" w:line="264" w:before="0" w:after="0"/>
        <w:ind w:firstLine="600"/>
        <w:jc w:val="both"/>
        <w:rPr/>
      </w:pPr>
      <w:r>
        <w:rPr>
          <w:rFonts w:ascii="Times New Roman" w:hAnsi="Times New Roman"/>
          <w:b w:val="false"/>
          <w:i w:val="false"/>
          <w:color w:val="000000"/>
          <w:sz w:val="28"/>
        </w:rPr>
        <w:t>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pPr>
      <w:r>
        <w:rPr>
          <w:rFonts w:ascii="Times New Roman" w:hAnsi="Times New Roman"/>
          <w:b w:val="false"/>
          <w:i w:val="false"/>
          <w:color w:val="000000"/>
          <w:sz w:val="28"/>
        </w:rPr>
        <w:t>уметь оценивать риски и своевременно принимать решения по их снижению;</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и право других на ошибки;</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before="0" w:after="0"/>
        <w:ind w:left="120"/>
        <w:jc w:val="left"/>
        <w:rPr/>
      </w:pPr>
      <w:r>
        <w:rPr>
          <w:rFonts w:ascii="Times New Roman" w:hAnsi="Times New Roman"/>
          <w:b/>
          <w:i w:val="false"/>
          <w:color w:val="000000"/>
          <w:sz w:val="28"/>
        </w:rPr>
        <w:t>ПРЕДМЕТНЫЕ РЕЗУЛЬТАТЫ</w:t>
      </w:r>
    </w:p>
    <w:p>
      <w:pPr>
        <w:pStyle w:val="Normal"/>
        <w:spacing w:before="0" w:after="0"/>
        <w:ind w:left="12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false"/>
          <w:i w:val="false"/>
          <w:color w:val="000000"/>
          <w:sz w:val="28"/>
        </w:rPr>
        <w:t xml:space="preserve"> должны отражать:</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pStyle w:val="Normal"/>
        <w:spacing w:lineRule="exact" w:line="264" w:before="0" w:after="0"/>
        <w:ind w:firstLine="600"/>
        <w:jc w:val="both"/>
        <w:rPr/>
      </w:pPr>
      <w:r>
        <w:rPr>
          <w:rFonts w:ascii="Times New Roman" w:hAnsi="Times New Roman"/>
          <w:b w:val="false"/>
          <w:i w:val="false"/>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pStyle w:val="Normal"/>
        <w:spacing w:lineRule="exact" w:line="264" w:before="0" w:after="0"/>
        <w:ind w:firstLine="600"/>
        <w:jc w:val="both"/>
        <w:rPr/>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pStyle w:val="Normal"/>
        <w:spacing w:lineRule="exact" w:line="264" w:before="0" w:after="0"/>
        <w:ind w:firstLine="600"/>
        <w:jc w:val="both"/>
        <w:rPr/>
      </w:pPr>
      <w:r>
        <w:rPr>
          <w:rFonts w:ascii="Times New Roman" w:hAnsi="Times New Roman"/>
          <w:b w:val="false"/>
          <w:i w:val="false"/>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pStyle w:val="Normal"/>
        <w:spacing w:lineRule="exact" w:line="264" w:before="0" w:after="0"/>
        <w:ind w:firstLine="600"/>
        <w:jc w:val="both"/>
        <w:rPr/>
      </w:pPr>
      <w:r>
        <w:rPr>
          <w:rFonts w:ascii="Times New Roman" w:hAnsi="Times New Roman"/>
          <w:b w:val="false"/>
          <w:i w:val="false"/>
          <w:color w:val="000000"/>
          <w:sz w:val="28"/>
        </w:rPr>
        <w:t>умение выявлять отличительные признаки живых систем, в том числе растений, животных и человека;</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pStyle w:val="Normal"/>
        <w:spacing w:lineRule="exact" w:line="264" w:before="0" w:after="0"/>
        <w:ind w:firstLine="600"/>
        <w:jc w:val="both"/>
        <w:rPr/>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pStyle w:val="Normal"/>
        <w:spacing w:lineRule="exact" w:line="264" w:before="0" w:after="0"/>
        <w:ind w:firstLine="600"/>
        <w:jc w:val="both"/>
        <w:rPr/>
      </w:pPr>
      <w:r>
        <w:rPr>
          <w:rFonts w:ascii="Times New Roman" w:hAnsi="Times New Roman"/>
          <w:b w:val="false"/>
          <w:i w:val="false"/>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pStyle w:val="Normal"/>
        <w:spacing w:lineRule="exact" w:line="264" w:before="0" w:after="0"/>
        <w:ind w:firstLine="600"/>
        <w:jc w:val="both"/>
        <w:rPr/>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false"/>
          <w:i w:val="false"/>
          <w:color w:val="000000"/>
          <w:sz w:val="28"/>
        </w:rPr>
        <w:t xml:space="preserve"> должны отражать:</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pStyle w:val="Normal"/>
        <w:spacing w:lineRule="exact" w:line="264" w:before="0" w:after="0"/>
        <w:ind w:firstLine="600"/>
        <w:jc w:val="both"/>
        <w:rPr/>
      </w:pPr>
      <w:r>
        <w:rPr>
          <w:rFonts w:ascii="Times New Roman" w:hAnsi="Times New Roman"/>
          <w:b w:val="false"/>
          <w:i w:val="false"/>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pStyle w:val="Normal"/>
        <w:spacing w:lineRule="exact" w:line="264" w:before="0" w:after="0"/>
        <w:ind w:firstLine="600"/>
        <w:jc w:val="both"/>
        <w:rPr/>
      </w:pPr>
      <w:r>
        <w:rPr>
          <w:rFonts w:ascii="Times New Roman" w:hAnsi="Times New Roman"/>
          <w:b w:val="false"/>
          <w:i w:val="false"/>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pStyle w:val="Normal"/>
        <w:spacing w:lineRule="exact" w:line="264" w:before="0" w:after="0"/>
        <w:ind w:firstLine="600"/>
        <w:jc w:val="both"/>
        <w:rPr/>
      </w:pPr>
      <w:r>
        <w:rPr>
          <w:rFonts w:ascii="Times New Roman" w:hAnsi="Times New Roman"/>
          <w:b w:val="false"/>
          <w:i w:val="false"/>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pStyle w:val="Normal"/>
        <w:spacing w:lineRule="exact" w:line="264" w:before="0" w:after="0"/>
        <w:ind w:firstLine="600"/>
        <w:jc w:val="both"/>
        <w:rPr/>
      </w:pPr>
      <w:r>
        <w:rPr>
          <w:rFonts w:ascii="Times New Roman" w:hAnsi="Times New Roman"/>
          <w:b w:val="false"/>
          <w:i w:val="false"/>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pStyle w:val="Normal"/>
        <w:spacing w:lineRule="exact" w:line="264" w:before="0" w:after="0"/>
        <w:ind w:firstLine="600"/>
        <w:jc w:val="both"/>
        <w:rPr/>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pStyle w:val="Normal"/>
        <w:spacing w:lineRule="exact" w:line="264" w:before="0" w:after="0"/>
        <w:ind w:firstLine="600"/>
        <w:jc w:val="both"/>
        <w:rPr/>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pStyle w:val="Normal"/>
        <w:spacing w:lineRule="exact" w:line="264" w:before="0" w:after="0"/>
        <w:ind w:firstLine="600"/>
        <w:jc w:val="both"/>
        <w:rPr/>
      </w:pPr>
      <w:r>
        <w:rPr>
          <w:rFonts w:ascii="Times New Roman" w:hAnsi="Times New Roman"/>
          <w:b w:val="false"/>
          <w:i w:val="false"/>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8" w:name="block-9618055_Копия_1"/>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bookmarkStart w:id="19" w:name="block-9618055"/>
      <w:bookmarkEnd w:id="18"/>
    </w:p>
    <w:p>
      <w:pPr>
        <w:pStyle w:val="Normal"/>
        <w:spacing w:before="0" w:after="0"/>
        <w:ind w:left="120"/>
        <w:jc w:val="left"/>
        <w:rPr/>
      </w:pPr>
      <w:bookmarkStart w:id="20" w:name="block-9618056"/>
      <w:bookmarkEnd w:id="19"/>
      <w:bookmarkEnd w:id="20"/>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107" w:type="dxa"/>
        <w:tblLayout w:type="fixed"/>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Биология как наука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Живые системы и их изучение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Биология клетки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Химическая организация клетки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Строение и функции клетки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Обмен веществ и превращение энергии в клетке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Наследственная информация и реализация её в клетке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Жизненный цикл клетки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Строение и функции организмов</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Размножение и развитие организмов</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Генетика – наука о наследственности и изменчивости организмов</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наследственности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3">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изменчивости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Генетика человека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Селекция организмов</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Биотехнология и синтетическая биология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
              <w:r>
                <w:rPr>
                  <w:rFonts w:ascii="Times New Roman" w:hAnsi="Times New Roman"/>
                  <w:b w:val="false"/>
                  <w:i w:val="false"/>
                  <w:color w:val="0000FF"/>
                  <w:sz w:val="22"/>
                  <w:u w:val="single"/>
                </w:rPr>
                <w:t>https://videouroki.net/video/biologia/10-class</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Резервное время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
              <w:r>
                <w:rPr>
                  <w:rFonts w:ascii="Times New Roman" w:hAnsi="Times New Roman"/>
                  <w:b w:val="false"/>
                  <w:i w:val="false"/>
                  <w:color w:val="0000FF"/>
                  <w:sz w:val="22"/>
                  <w:u w:val="single"/>
                </w:rPr>
                <w:t>https://videouroki.net/video/biologia/10-class</w:t>
              </w:r>
            </w:hyperlink>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107" w:type="dxa"/>
        <w:tblLayout w:type="fixed"/>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Зарождение и развитие эволюционных представлений в биологии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Микроэволюция и её результаты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Макроэволюция и её результаты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Происхождение и развитие жизни на Земле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Происхождение человека – антропогенез</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3">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Экология — наука о взаимоотношениях организмов и надорганизменных систем с окружающей средой</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4">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Организмы и среда обитания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5">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Экология видов и популяций</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6">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Экология сообществ. Экологические системы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7">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Биосфера – глобальная экосистема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8">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Человек и окружающая среда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9">
              <w:r>
                <w:rPr>
                  <w:rFonts w:ascii="Times New Roman" w:hAnsi="Times New Roman"/>
                  <w:b w:val="false"/>
                  <w:i w:val="false"/>
                  <w:color w:val="0000FF"/>
                  <w:sz w:val="22"/>
                  <w:u w:val="single"/>
                </w:rPr>
                <w:t>https://m.edsoo.ru/863e9da4</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Резервное время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1" w:name="block-9618056"/>
      <w:bookmarkStart w:id="22" w:name="block-9618056"/>
      <w:bookmarkEnd w:id="22"/>
    </w:p>
    <w:p>
      <w:pPr>
        <w:pStyle w:val="Normal"/>
        <w:spacing w:before="0" w:after="0"/>
        <w:ind w:left="120"/>
        <w:jc w:val="left"/>
        <w:rPr/>
      </w:pPr>
      <w:bookmarkStart w:id="23" w:name="block-9618051"/>
      <w:bookmarkEnd w:id="23"/>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107" w:type="dxa"/>
        <w:tblLayout w:type="fixed"/>
        <w:tblCellMar>
          <w:top w:w="50" w:type="dxa"/>
          <w:left w:w="100" w:type="dxa"/>
          <w:bottom w:w="0" w:type="dxa"/>
          <w:right w:w="108" w:type="dxa"/>
        </w:tblCellMar>
      </w:tblPr>
      <w:tblGrid>
        <w:gridCol w:w="621"/>
        <w:gridCol w:w="3200"/>
        <w:gridCol w:w="1083"/>
        <w:gridCol w:w="2065"/>
        <w:gridCol w:w="2216"/>
        <w:gridCol w:w="1703"/>
        <w:gridCol w:w="2705"/>
      </w:tblGrid>
      <w:tr>
        <w:trPr>
          <w:trHeight w:val="144" w:hRule="atLeast"/>
        </w:trPr>
        <w:tc>
          <w:tcPr>
            <w:tcW w:w="6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Тема урока </w:t>
            </w:r>
          </w:p>
          <w:p>
            <w:pPr>
              <w:pStyle w:val="Normal"/>
              <w:spacing w:before="0" w:after="0"/>
              <w:ind w:left="135"/>
              <w:jc w:val="left"/>
              <w:rPr/>
            </w:pPr>
            <w:r>
              <w:rPr/>
            </w:r>
          </w:p>
        </w:tc>
        <w:tc>
          <w:tcPr>
            <w:tcW w:w="536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17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Дата изучения </w:t>
            </w:r>
          </w:p>
          <w:p>
            <w:pPr>
              <w:pStyle w:val="Normal"/>
              <w:spacing w:before="0" w:after="0"/>
              <w:ind w:left="135"/>
              <w:jc w:val="left"/>
              <w:rPr/>
            </w:pPr>
            <w:r>
              <w:rPr/>
            </w:r>
          </w:p>
        </w:tc>
        <w:tc>
          <w:tcPr>
            <w:tcW w:w="27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62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170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0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Биология как комплексная наука и как часть современного общества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Живые системы и их свойства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Уровневая организация живых систем</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История открытия и изучения клетки. Клеточная теория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Химический состав клетки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Органические вещества клетки — белки. Лабораторная работа «Обнаружение белков с помощью качественных реакций»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Свойства, классификация и функции белков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Органические вещества клетки — углеводы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Органические вещества клетки — липиды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3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Минеральные вещества клетки, их биологическая роль</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Строение и функции АТФ. Другие нуклеозидтрифосфаты (НТФ)</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29.09.2023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Секвенирование ДНК. Методы геномики, транскриптомики, протеомики. Методы структурной биологии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Контрольная работа по теме: Химическая организация клетки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Типы клеток. Прокариотическая клетка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Строение эукариотической клетки. Практическая работа «Изучение свойств клеточной мембраны»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Поверхностный аппарат клетки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Одномембранные органоиды клетки. Практическая работа «Изучение движения цитоплазмы в растительных клетках»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4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Немембранные органоиды клетки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Строение и функции ядра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Сравнительная характеристика клеток эукариот. Лабораторная работа «Изучение строения клеток различных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Ассимиляция и диссимиляция — две стороны метаболизма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27.10.2023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Белки-активаторы и белки-ингибиторы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Автотрофный тип обмена веществ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Фотосинтез</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Хемосинтез. Лабораторная работа «Сравнение процессов фотосинтеза и хемосинтеза»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Анаэробные организмы. Виды брожения. Лабораторная работа «Сравнение процессов брожения и дыхания»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5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Аэробные организмы. Этапы энергетического обмена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Энергия мембранного градиента протонов. Синтез АТФ: работа протонной АТФ-синтазы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Реакции матричного синтеза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Транскрипция — матричный синтез РНК</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Трансляция и её этапы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29.11.2023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Кодирование аминокислот. Роль рибосом в биосинтезе белка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Организация генома у прокариот и эукариот. Молекулярные механизмы экспрессии генов у эукариот.</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Вирусы — внеклеточные формы жизни и облигатные паразиты. Практическая работа «Создание модели вируса»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Вирусные заболевания человека, животных, растений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Нанотехнологии в биологии и медицине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6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Контрольная работа по теме: Обмен веществ и превращение энергии в клетке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Жизненный цикл клетки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Матричный синтез ДНК</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Хромосомы. Лабораторная работа «Изучение хромосом на готовых микропрепаратах»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Деление клетки — митоз</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Регуляция жизненного цикла клеток.</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Организм как единое целое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29.12.2023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Ткани растений. Лабораторная работа «Изучение тканей растений»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Ткани животных и человека. Лабораторная работа «Изучение тканей животных»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7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Органы. Системы органов. Лабораторная работа «Изучение органов цветкового растения»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Опора тела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Движение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Питание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Питание позвоночных животных. Пищеварительная система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Дыхание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Дыхание позвоночных животных и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Транспорт веществ у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31.01.2024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Кровеносная система позвоночных животных и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Выделение у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8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Защита у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Иммунная система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Раздражимость и регуляция у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Гуморальная регуляция и эндокринная система животных и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Формы размножения организмов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Половое размножение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Мейоз</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Индивидуальное развитие организмов — онтогенез</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28.02.2024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Закладка органов и тканей из зародышевых листков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9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Рост и развитие животных. Лабораторная работа «Выявление признаков сходства зародышей позвоночных животных»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Размножение и развитие растений. Лабораторная работа «Строение органов размножения высших растений»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Контрольная работа по теме: Организмы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История становления и развития генетики как науки. Основные понятия и символы генетики.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Цитологические основы моногибридного скрещивания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Анализирующее скрещивание. Неполное доминирование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Дигибридное скрещивание. Практическая работа «Изучение результатов дигибридного скрещивания у дрозофилы»</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Цитологические основы дигибридного скрещивания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23.03.2024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Сцепленное наследование признаков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0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Хромосомная теория наследственности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Генетика пола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Генотип как целостная система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Генетический контроль развития растений, животных и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Изменчивость признаков. Виды изменчивости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Модификационная изменчивость</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Генотипическая изменчивость. Комбинативная изменчивость</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Мутационная изменчивость. Практическая работа «Мутации у дрозофилы (на готовых микропрепаратах)»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мутационного процесса. Эпигенетика и эпигеномика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1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Генетика человека. Практическая работа «Составление и анализ родословной»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медицинской генетики. Значение медицинской генетики в предотвращении и лечении генетических заболеваний человека</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27.04.2024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1">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Контрольная работа по теме: Генетика, закономерности наследственности и изменчивости.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2">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понятия селекции. Лабораторная работа «Изучение сортов культурных растений и пород домашних животных»</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3">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селекционной работы. Лабораторная работа «Изучение методов селекции растений»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4">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Достижения селекции растений и животных. Практическая работа «Прививка растений»</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5">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Сохранение, изучение и использование генетических ресурсов</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6">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Биотехнология как наука и отрасль производства. Практическая работа «Изучение объектов биотехнологии»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7">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направления синтетической биологии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8">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Хромосомная и генная инженерия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29">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Медицинские биотехнологии</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30">
              <w:r>
                <w:rPr>
                  <w:rFonts w:ascii="Times New Roman" w:hAnsi="Times New Roman"/>
                  <w:b w:val="false"/>
                  <w:i w:val="false"/>
                  <w:color w:val="0000FF"/>
                  <w:sz w:val="22"/>
                  <w:u w:val="single"/>
                </w:rPr>
                <w:t>https://videouroki.net/video/biologia/10-class</w:t>
              </w:r>
            </w:hyperlink>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Резервный урок. Промежуточная аттестация</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24.05.2024 </w:t>
            </w:r>
          </w:p>
        </w:tc>
        <w:tc>
          <w:tcPr>
            <w:tcW w:w="27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31">
              <w:r>
                <w:rPr>
                  <w:rFonts w:ascii="Times New Roman" w:hAnsi="Times New Roman"/>
                  <w:b w:val="false"/>
                  <w:i w:val="false"/>
                  <w:color w:val="0000FF"/>
                  <w:sz w:val="22"/>
                  <w:u w:val="single"/>
                </w:rPr>
                <w:t>https://videouroki.net/video/biologia/10-class</w:t>
              </w:r>
            </w:hyperlink>
          </w:p>
        </w:tc>
      </w:tr>
      <w:tr>
        <w:trPr>
          <w:trHeight w:val="144" w:hRule="atLeast"/>
        </w:trPr>
        <w:tc>
          <w:tcPr>
            <w:tcW w:w="382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08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1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440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107" w:type="dxa"/>
        <w:tblLayout w:type="fixed"/>
        <w:tblCellMar>
          <w:top w:w="50" w:type="dxa"/>
          <w:left w:w="100" w:type="dxa"/>
          <w:bottom w:w="0" w:type="dxa"/>
          <w:right w:w="108" w:type="dxa"/>
        </w:tblCellMar>
      </w:tblPr>
      <w:tblGrid>
        <w:gridCol w:w="648"/>
        <w:gridCol w:w="3040"/>
        <w:gridCol w:w="1136"/>
        <w:gridCol w:w="2127"/>
        <w:gridCol w:w="2272"/>
        <w:gridCol w:w="1604"/>
        <w:gridCol w:w="2766"/>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Тема урока </w:t>
            </w:r>
          </w:p>
          <w:p>
            <w:pPr>
              <w:pStyle w:val="Normal"/>
              <w:spacing w:before="0" w:after="0"/>
              <w:ind w:left="135"/>
              <w:jc w:val="left"/>
              <w:rPr/>
            </w:pPr>
            <w:r>
              <w:rPr/>
            </w:r>
          </w:p>
        </w:tc>
        <w:tc>
          <w:tcPr>
            <w:tcW w:w="553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i w:val="false"/>
                <w:color w:val="000000"/>
                <w:sz w:val="24"/>
              </w:rPr>
              <w:t>Количество часов</w:t>
            </w:r>
          </w:p>
        </w:tc>
        <w:tc>
          <w:tcPr>
            <w:tcW w:w="160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Дата изучения </w:t>
            </w:r>
          </w:p>
          <w:p>
            <w:pPr>
              <w:pStyle w:val="Normal"/>
              <w:spacing w:before="0" w:after="0"/>
              <w:ind w:left="135"/>
              <w:jc w:val="left"/>
              <w:rPr/>
            </w:pPr>
            <w:r>
              <w:rPr/>
            </w:r>
          </w:p>
        </w:tc>
        <w:tc>
          <w:tcPr>
            <w:tcW w:w="27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Всего </w:t>
            </w:r>
          </w:p>
          <w:p>
            <w:pPr>
              <w:pStyle w:val="Normal"/>
              <w:spacing w:before="0" w:after="0"/>
              <w:ind w:left="135"/>
              <w:jc w:val="left"/>
              <w:rPr/>
            </w:pPr>
            <w:r>
              <w:rPr/>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Контрольные работы </w:t>
            </w:r>
          </w:p>
          <w:p>
            <w:pPr>
              <w:pStyle w:val="Normal"/>
              <w:spacing w:before="0" w:after="0"/>
              <w:ind w:left="135"/>
              <w:jc w:val="left"/>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i w:val="false"/>
                <w:color w:val="000000"/>
                <w:sz w:val="24"/>
              </w:rPr>
              <w:t xml:space="preserve">Практические работы </w:t>
            </w:r>
          </w:p>
          <w:p>
            <w:pPr>
              <w:pStyle w:val="Normal"/>
              <w:spacing w:before="0" w:after="0"/>
              <w:ind w:left="135"/>
              <w:jc w:val="left"/>
              <w:rPr/>
            </w:pPr>
            <w:r>
              <w:rPr/>
            </w:r>
          </w:p>
        </w:tc>
        <w:tc>
          <w:tcPr>
            <w:tcW w:w="160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6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Эволюционная теория Ч. Дарвина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Движущие силы эволюции видов по Ч. Дарвину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Борьба за существование, естественный и искусственный отбор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Формирование синтетической теории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Этапы эволюционного процесса: микроэволюция и макроэволюция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Популяция — элементарная единица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Элементарные факторы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Эффект основателя. Эффект бутылочного горлышка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Биология ЦОК </w:t>
            </w:r>
            <w:hyperlink r:id="rId13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Миграции. Изоляции популяций: географическая, биологическая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Естественный отбор — направляющий фактор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Половой отбор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Вид, его критерии и структура. Лабораторная работа «Сравнение видов по морфологическому критерию»</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Структура вида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Видообразование как результат микроэволюции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Связь микроэволюции и эпидемиологии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4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«Микроэволюция и её результаты»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Макроэволюция. Палеонтологические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Биогеографические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Эмбриологические и сравнительно-морфологические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Молекулярно-генетические, биохимические и математические методы изучения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Общие закономерности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Адаптивная радиация. Неравномерность темпов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«Макроэволюция и её результаты»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Научные гипотезы происхождения жизни на Земле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Донаучные представления о зарождении жизни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29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этапы неорганической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Гипотезы зарождения жизни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5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История Земли и методы её изучения. Лабораторная работа «Изучение и описание ископаемых остатков древних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Начальные этапы органической эволюции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Эволюция эукариот</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этапы эволюции животного мира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Эволюция животных. Практическая работа «Изучение особенностей строения позвоночных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Развитие жизни на Земле по эрам и периодам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Массовые вымирания — экологические кризисы прошлого</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39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Современный экологический кризис, его особенности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Современная система органического прошлого</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систематические группы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6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«Происхождение и развитие жизни на Земле»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Антропология — наука о человеке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Развитие представлений о происхождении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Движущие силы антропогенеза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Соотношение биологических и социальных факторов в антропогенезе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стадии антропогенеза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49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Палеогенетика и палеогеномика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Эволюция современного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Человеческие расы. Практическая работа «Изучение экологических адаптаций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Междисциплинарные методы антропологии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7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«Происхождение человека – антропогенез»</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Зарождение и развитие экологии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Методы экологии. Лабораторная работа «Изучение методов экологических исследований»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Значение экологических знаний для человека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«Экология – наука о взаимоотношениях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Экологические факторы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59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Среды обитания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Биологические ритмы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Жизненные формы организмов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8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Биотические факторы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Значение биотических взаимодействий для существования организмов в среде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«Организмы и среда обитания»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Экологические характеристики популяции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69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показатели популяции: численность, плотность, возрастная и половая структура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показатели популяции: рождаемость, прирост, темп роста, смертность, миграции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Экологическая структура популяции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Динамика популяции и её регуляция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Кривые роста численности популяции. Кривые выживания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Экологическая ниша вида. Лабораторная работа «Приспособления семян растений к расселению»</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Вид как система популяций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19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поведения и миграций животных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«Экология видов и популяций»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Сообщество организмов — биоценоз</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79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Экосистема как открытая система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Круговорот веществ и поток энергии в экосистеме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показатели экосистемы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Экологические пирамиды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Изменения сообществ — сукцессии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Природные экосистемы. Экосистемы озер и рек. Экосистемы морей и океанов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Природные экосистемы. Экосистемы тундр, лесов, степей, пустынь</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Антропогенные экосистемы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0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Урбоэкосистемы. Практическая работа «Изучение и описание урбоэкосистемы»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формирования основных взаимодействий организмов в экосистемах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89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Биосфера — общепланетарная оболочка Земли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Учение В. И. Вернадского о биосфере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4">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Закономерности существования биосферы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5">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Круговороты веществ и биогеохимические циклы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6">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Зональность биосферы. Основные биомы суши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7">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Устойчивость биосферы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8">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Обобщение по теме «Биосфера – глобальная экосистема»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Экологические кризисы и их причины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19">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Воздействие человека на биосферу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0">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99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Антропогенное воздействие на растительный и животный мир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1">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Охрана природы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2">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Основные принципы устойчивого развития человечества и природы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3">
              <w:r>
                <w:rPr>
                  <w:rFonts w:ascii="Times New Roman" w:hAnsi="Times New Roman"/>
                  <w:b w:val="false"/>
                  <w:i w:val="false"/>
                  <w:color w:val="0000FF"/>
                  <w:sz w:val="22"/>
                  <w:u w:val="single"/>
                </w:rPr>
                <w:t>https://m.edsoo.ru/863e9da4</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jc w:val="left"/>
              <w:rPr/>
            </w:pPr>
            <w:r>
              <w:rPr>
                <w:rFonts w:ascii="Times New Roman" w:hAnsi="Times New Roman"/>
                <w:b w:val="false"/>
                <w:i w:val="false"/>
                <w:color w:val="000000"/>
                <w:sz w:val="24"/>
              </w:rPr>
              <w:t>102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Рациональное природопользование и сохранение биологического разнообразия Земли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hyperlink r:id="rId224">
              <w:r>
                <w:rPr>
                  <w:rFonts w:ascii="Times New Roman" w:hAnsi="Times New Roman"/>
                  <w:b w:val="false"/>
                  <w:i w:val="false"/>
                  <w:color w:val="0000FF"/>
                  <w:sz w:val="22"/>
                  <w:u w:val="single"/>
                </w:rPr>
                <w:t>https://m.edsoo.ru/863e9da4</w:t>
              </w:r>
            </w:hyperlink>
          </w:p>
        </w:tc>
      </w:tr>
      <w:tr>
        <w:trPr>
          <w:trHeight w:val="144" w:hRule="atLeast"/>
        </w:trPr>
        <w:tc>
          <w:tcPr>
            <w:tcW w:w="368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left"/>
              <w:rPr/>
            </w:pPr>
            <w:r>
              <w:rPr>
                <w:rFonts w:ascii="Times New Roman" w:hAnsi="Times New Roman"/>
                <w:b w:val="false"/>
                <w:i w:val="false"/>
                <w:color w:val="000000"/>
                <w:sz w:val="24"/>
              </w:rPr>
              <w:t>ОБЩЕЕ КОЛИЧЕСТВО ЧАСОВ ПО ПРОГРАММЕ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7.5 </w:t>
            </w:r>
          </w:p>
        </w:tc>
        <w:tc>
          <w:tcPr>
            <w:tcW w:w="437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4" w:name="block-9618051"/>
      <w:bookmarkStart w:id="25" w:name="block-9618051"/>
      <w:bookmarkEnd w:id="25"/>
    </w:p>
    <w:p>
      <w:pPr>
        <w:pStyle w:val="Normal"/>
        <w:spacing w:before="0" w:after="0"/>
        <w:ind w:left="120"/>
        <w:jc w:val="left"/>
        <w:rPr/>
      </w:pPr>
      <w:bookmarkStart w:id="26" w:name="block-9618057_Копия_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jc w:val="left"/>
        <w:rPr/>
      </w:pPr>
      <w:bookmarkStart w:id="27" w:name="7c7f6ab2-6f21-455c-96e7-943e4f3e6a93"/>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Биологические системы и процессы; углубленное обучение, 11 класс/ Теремов А.В., Петросова Р.А. Общество с ограниченной ответственностью «ИОЦ МНЕМОЗИНА»</w:t>
      </w:r>
      <w:bookmarkEnd w:id="27"/>
    </w:p>
    <w:p>
      <w:pPr>
        <w:pStyle w:val="Normal"/>
        <w:spacing w:lineRule="exact" w:line="480" w:before="0" w:after="0"/>
        <w:ind w:left="120"/>
        <w:jc w:val="left"/>
        <w:rPr/>
      </w:pPr>
      <w:r>
        <w:rPr/>
      </w:r>
    </w:p>
    <w:p>
      <w:pPr>
        <w:pStyle w:val="Normal"/>
        <w:spacing w:before="0" w:after="0"/>
        <w:ind w:left="120"/>
        <w:jc w:val="left"/>
        <w:rPr/>
      </w:pPr>
      <w:r>
        <w:rPr/>
      </w:r>
    </w:p>
    <w:p>
      <w:pPr>
        <w:pStyle w:val="Normal"/>
        <w:spacing w:lineRule="exact" w:line="480" w:before="0" w:after="0"/>
        <w:ind w:left="12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jc w:val="left"/>
        <w:rPr/>
      </w:pPr>
      <w:r>
        <w:rPr/>
      </w:r>
    </w:p>
    <w:p>
      <w:pPr>
        <w:pStyle w:val="Normal"/>
        <w:spacing w:before="0" w:after="0"/>
        <w:ind w:left="120"/>
        <w:jc w:val="left"/>
        <w:rPr/>
      </w:pPr>
      <w:r>
        <w:rPr/>
      </w:r>
    </w:p>
    <w:p>
      <w:pPr>
        <w:pStyle w:val="Normal"/>
        <w:spacing w:lineRule="exact" w:line="480" w:before="0" w:after="0"/>
        <w:ind w:left="12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jc w:val="left"/>
        <w:rPr/>
      </w:pPr>
      <w:bookmarkStart w:id="28" w:name="block-9618057_Копия_1"/>
      <w:bookmarkStart w:id="29" w:name="2d903264-f81f-4430-ad88-30c78a14af6e"/>
      <w:r>
        <w:rPr>
          <w:rFonts w:ascii="Times New Roman" w:hAnsi="Times New Roman"/>
          <w:b w:val="false"/>
          <w:i w:val="false"/>
          <w:color w:val="000000"/>
          <w:sz w:val="28"/>
        </w:rPr>
        <w:t>Библиотека ЦОК https://m.edsoo.ru/863e9da4</w:t>
      </w:r>
      <w:bookmarkStart w:id="30" w:name="block-9618057"/>
      <w:bookmarkEnd w:id="28"/>
      <w:bookmarkEnd w:id="29"/>
    </w:p>
    <w:p>
      <w:pPr>
        <w:pStyle w:val="Normal"/>
        <w:spacing w:before="0" w:after="200"/>
        <w:rPr/>
      </w:pPr>
      <w:r>
        <w:rPr/>
      </w:r>
      <w:bookmarkEnd w:id="30"/>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themeColor="accent1" w:val="4F81BD"/>
    </w:rPr>
  </w:style>
  <w:style w:type="paragraph" w:styleId="Heading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themeColor="accent1" w:val="4F81BD"/>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themeColor="accent1" w:themeShade="bf" w:val="365F91"/>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themeColor="accent1" w:val="4F81BD"/>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themeColor="accent1" w:val="4F81BD"/>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themeColor="accent1" w:val="4F81BD"/>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themeColor="accent1" w:val="4F81BD"/>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themeColor="text2" w:themeShade="bf" w:val="17365D"/>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themeColor="hyperlink" w:val="0000FF"/>
      <w:u w:val="single"/>
    </w:rPr>
  </w:style>
  <w:style w:type="paragraph" w:styleId="Style10">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1">
    <w:name w:val="Указатель"/>
    <w:basedOn w:val="Normal"/>
    <w:qFormat/>
    <w:pPr>
      <w:suppressLineNumbers/>
    </w:pPr>
    <w:rPr>
      <w:rFonts w:cs="Lucida Sans"/>
    </w:rPr>
  </w:style>
  <w:style w:type="paragraph" w:styleId="Style12">
    <w:name w:val="Колонтитул"/>
    <w:basedOn w:val="Normal"/>
    <w:qFormat/>
    <w:pPr/>
    <w:rPr/>
  </w:style>
  <w:style w:type="paragraph" w:styleId="Header">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ubtitleChar"/>
    <w:uiPriority w:val="11"/>
    <w:qFormat/>
    <w:rsid w:val="00841cd9"/>
    <w:pPr>
      <w:ind w:left="86"/>
    </w:pPr>
    <w:rPr>
      <w:rFonts w:eastAsia="" w:cs="" w:asciiTheme="majorHAnsi" w:cstheme="majorBidi" w:eastAsiaTheme="majorEastAsia" w:hAnsiTheme="majorHAnsi"/>
      <w:i/>
      <w:iCs/>
      <w:color w:themeColor="accent1" w:val="4F81BD"/>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before="0" w:after="300"/>
      <w:contextualSpacing/>
    </w:pPr>
    <w:rPr>
      <w:rFonts w:eastAsia="" w:cs="" w:asciiTheme="majorHAnsi" w:cstheme="majorBidi" w:eastAsiaTheme="majorEastAsia" w:hAnsiTheme="majorHAnsi"/>
      <w:color w:themeColor="text2" w:themeShade="bf" w:val="17365D"/>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4F81BD"/>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deouroki.net/video/biologia/10-class" TargetMode="External"/><Relationship Id="rId3" Type="http://schemas.openxmlformats.org/officeDocument/2006/relationships/hyperlink" Target="https://videouroki.net/video/biologia/10-class" TargetMode="External"/><Relationship Id="rId4" Type="http://schemas.openxmlformats.org/officeDocument/2006/relationships/hyperlink" Target="https://videouroki.net/video/biologia/10-class" TargetMode="External"/><Relationship Id="rId5" Type="http://schemas.openxmlformats.org/officeDocument/2006/relationships/hyperlink" Target="https://videouroki.net/video/biologia/10-class" TargetMode="External"/><Relationship Id="rId6" Type="http://schemas.openxmlformats.org/officeDocument/2006/relationships/hyperlink" Target="https://videouroki.net/video/biologia/10-class" TargetMode="External"/><Relationship Id="rId7" Type="http://schemas.openxmlformats.org/officeDocument/2006/relationships/hyperlink" Target="https://videouroki.net/video/biologia/10-class" TargetMode="External"/><Relationship Id="rId8" Type="http://schemas.openxmlformats.org/officeDocument/2006/relationships/hyperlink" Target="https://videouroki.net/video/biologia/10-class" TargetMode="External"/><Relationship Id="rId9" Type="http://schemas.openxmlformats.org/officeDocument/2006/relationships/hyperlink" Target="https://videouroki.net/video/biologia/10-class" TargetMode="External"/><Relationship Id="rId10" Type="http://schemas.openxmlformats.org/officeDocument/2006/relationships/hyperlink" Target="https://videouroki.net/video/biologia/10-class" TargetMode="External"/><Relationship Id="rId11" Type="http://schemas.openxmlformats.org/officeDocument/2006/relationships/hyperlink" Target="https://videouroki.net/video/biologia/10-class" TargetMode="External"/><Relationship Id="rId12" Type="http://schemas.openxmlformats.org/officeDocument/2006/relationships/hyperlink" Target="https://videouroki.net/video/biologia/10-class" TargetMode="External"/><Relationship Id="rId13" Type="http://schemas.openxmlformats.org/officeDocument/2006/relationships/hyperlink" Target="https://videouroki.net/video/biologia/10-class" TargetMode="External"/><Relationship Id="rId14" Type="http://schemas.openxmlformats.org/officeDocument/2006/relationships/hyperlink" Target="https://videouroki.net/video/biologia/10-class" TargetMode="External"/><Relationship Id="rId15" Type="http://schemas.openxmlformats.org/officeDocument/2006/relationships/hyperlink" Target="https://videouroki.net/video/biologia/10-class" TargetMode="External"/><Relationship Id="rId16" Type="http://schemas.openxmlformats.org/officeDocument/2006/relationships/hyperlink" Target="https://videouroki.net/video/biologia/10-class" TargetMode="External"/><Relationship Id="rId17" Type="http://schemas.openxmlformats.org/officeDocument/2006/relationships/hyperlink" Target="https://videouroki.net/video/biologia/10-class" TargetMode="External"/><Relationship Id="rId18" Type="http://schemas.openxmlformats.org/officeDocument/2006/relationships/hyperlink" Target="https://videouroki.net/video/biologia/10-class" TargetMode="External"/><Relationship Id="rId19" Type="http://schemas.openxmlformats.org/officeDocument/2006/relationships/hyperlink" Target="https://m.edsoo.ru/863e9da4" TargetMode="External"/><Relationship Id="rId20" Type="http://schemas.openxmlformats.org/officeDocument/2006/relationships/hyperlink" Target="https://m.edsoo.ru/863e9da4" TargetMode="External"/><Relationship Id="rId21" Type="http://schemas.openxmlformats.org/officeDocument/2006/relationships/hyperlink" Target="https://m.edsoo.ru/863e9da4" TargetMode="External"/><Relationship Id="rId22" Type="http://schemas.openxmlformats.org/officeDocument/2006/relationships/hyperlink" Target="https://m.edsoo.ru/863e9da4" TargetMode="External"/><Relationship Id="rId23" Type="http://schemas.openxmlformats.org/officeDocument/2006/relationships/hyperlink" Target="https://m.edsoo.ru/863e9da4" TargetMode="External"/><Relationship Id="rId24" Type="http://schemas.openxmlformats.org/officeDocument/2006/relationships/hyperlink" Target="https://m.edsoo.ru/863e9da4" TargetMode="External"/><Relationship Id="rId25" Type="http://schemas.openxmlformats.org/officeDocument/2006/relationships/hyperlink" Target="https://m.edsoo.ru/863e9da4" TargetMode="External"/><Relationship Id="rId26" Type="http://schemas.openxmlformats.org/officeDocument/2006/relationships/hyperlink" Target="https://m.edsoo.ru/863e9da4" TargetMode="External"/><Relationship Id="rId27" Type="http://schemas.openxmlformats.org/officeDocument/2006/relationships/hyperlink" Target="https://m.edsoo.ru/863e9da4" TargetMode="External"/><Relationship Id="rId28" Type="http://schemas.openxmlformats.org/officeDocument/2006/relationships/hyperlink" Target="https://m.edsoo.ru/863e9da4" TargetMode="External"/><Relationship Id="rId29" Type="http://schemas.openxmlformats.org/officeDocument/2006/relationships/hyperlink" Target="https://m.edsoo.ru/863e9da4" TargetMode="External"/><Relationship Id="rId30" Type="http://schemas.openxmlformats.org/officeDocument/2006/relationships/hyperlink" Target="https://videouroki.net/video/biologia/10-class" TargetMode="External"/><Relationship Id="rId31" Type="http://schemas.openxmlformats.org/officeDocument/2006/relationships/hyperlink" Target="https://videouroki.net/video/biologia/10-class" TargetMode="External"/><Relationship Id="rId32" Type="http://schemas.openxmlformats.org/officeDocument/2006/relationships/hyperlink" Target="https://videouroki.net/video/biologia/10-class" TargetMode="External"/><Relationship Id="rId33" Type="http://schemas.openxmlformats.org/officeDocument/2006/relationships/hyperlink" Target="https://videouroki.net/video/biologia/10-class" TargetMode="External"/><Relationship Id="rId34" Type="http://schemas.openxmlformats.org/officeDocument/2006/relationships/hyperlink" Target="https://videouroki.net/video/biologia/10-class" TargetMode="External"/><Relationship Id="rId35" Type="http://schemas.openxmlformats.org/officeDocument/2006/relationships/hyperlink" Target="https://videouroki.net/video/biologia/10-class" TargetMode="External"/><Relationship Id="rId36" Type="http://schemas.openxmlformats.org/officeDocument/2006/relationships/hyperlink" Target="https://videouroki.net/video/biologia/10-class" TargetMode="External"/><Relationship Id="rId37" Type="http://schemas.openxmlformats.org/officeDocument/2006/relationships/hyperlink" Target="https://videouroki.net/video/biologia/10-class" TargetMode="External"/><Relationship Id="rId38" Type="http://schemas.openxmlformats.org/officeDocument/2006/relationships/hyperlink" Target="https://videouroki.net/video/biologia/10-class" TargetMode="External"/><Relationship Id="rId39" Type="http://schemas.openxmlformats.org/officeDocument/2006/relationships/hyperlink" Target="https://videouroki.net/video/biologia/10-class" TargetMode="External"/><Relationship Id="rId40" Type="http://schemas.openxmlformats.org/officeDocument/2006/relationships/hyperlink" Target="https://videouroki.net/video/biologia/10-class" TargetMode="External"/><Relationship Id="rId41" Type="http://schemas.openxmlformats.org/officeDocument/2006/relationships/hyperlink" Target="https://videouroki.net/video/biologia/10-class" TargetMode="External"/><Relationship Id="rId42" Type="http://schemas.openxmlformats.org/officeDocument/2006/relationships/hyperlink" Target="https://videouroki.net/video/biologia/10-class" TargetMode="External"/><Relationship Id="rId43" Type="http://schemas.openxmlformats.org/officeDocument/2006/relationships/hyperlink" Target="https://videouroki.net/video/biologia/10-class" TargetMode="External"/><Relationship Id="rId44" Type="http://schemas.openxmlformats.org/officeDocument/2006/relationships/hyperlink" Target="https://videouroki.net/video/biologia/10-class" TargetMode="External"/><Relationship Id="rId45" Type="http://schemas.openxmlformats.org/officeDocument/2006/relationships/hyperlink" Target="https://videouroki.net/video/biologia/10-class" TargetMode="External"/><Relationship Id="rId46" Type="http://schemas.openxmlformats.org/officeDocument/2006/relationships/hyperlink" Target="https://videouroki.net/video/biologia/10-class" TargetMode="External"/><Relationship Id="rId47" Type="http://schemas.openxmlformats.org/officeDocument/2006/relationships/hyperlink" Target="https://videouroki.net/video/biologia/10-class" TargetMode="External"/><Relationship Id="rId48" Type="http://schemas.openxmlformats.org/officeDocument/2006/relationships/hyperlink" Target="https://videouroki.net/video/biologia/10-class" TargetMode="External"/><Relationship Id="rId49" Type="http://schemas.openxmlformats.org/officeDocument/2006/relationships/hyperlink" Target="https://videouroki.net/video/biologia/10-class" TargetMode="External"/><Relationship Id="rId50" Type="http://schemas.openxmlformats.org/officeDocument/2006/relationships/hyperlink" Target="https://videouroki.net/video/biologia/10-class" TargetMode="External"/><Relationship Id="rId51" Type="http://schemas.openxmlformats.org/officeDocument/2006/relationships/hyperlink" Target="https://videouroki.net/video/biologia/10-class" TargetMode="External"/><Relationship Id="rId52" Type="http://schemas.openxmlformats.org/officeDocument/2006/relationships/hyperlink" Target="https://videouroki.net/video/biologia/10-class" TargetMode="External"/><Relationship Id="rId53" Type="http://schemas.openxmlformats.org/officeDocument/2006/relationships/hyperlink" Target="https://videouroki.net/video/biologia/10-class" TargetMode="External"/><Relationship Id="rId54" Type="http://schemas.openxmlformats.org/officeDocument/2006/relationships/hyperlink" Target="https://videouroki.net/video/biologia/10-class" TargetMode="External"/><Relationship Id="rId55" Type="http://schemas.openxmlformats.org/officeDocument/2006/relationships/hyperlink" Target="https://videouroki.net/video/biologia/10-class" TargetMode="External"/><Relationship Id="rId56" Type="http://schemas.openxmlformats.org/officeDocument/2006/relationships/hyperlink" Target="https://videouroki.net/video/biologia/10-class" TargetMode="External"/><Relationship Id="rId57" Type="http://schemas.openxmlformats.org/officeDocument/2006/relationships/hyperlink" Target="https://videouroki.net/video/biologia/10-class" TargetMode="External"/><Relationship Id="rId58" Type="http://schemas.openxmlformats.org/officeDocument/2006/relationships/hyperlink" Target="https://videouroki.net/video/biologia/10-class" TargetMode="External"/><Relationship Id="rId59" Type="http://schemas.openxmlformats.org/officeDocument/2006/relationships/hyperlink" Target="https://videouroki.net/video/biologia/10-class" TargetMode="External"/><Relationship Id="rId60" Type="http://schemas.openxmlformats.org/officeDocument/2006/relationships/hyperlink" Target="https://videouroki.net/video/biologia/10-class" TargetMode="External"/><Relationship Id="rId61" Type="http://schemas.openxmlformats.org/officeDocument/2006/relationships/hyperlink" Target="https://videouroki.net/video/biologia/10-class" TargetMode="External"/><Relationship Id="rId62" Type="http://schemas.openxmlformats.org/officeDocument/2006/relationships/hyperlink" Target="https://videouroki.net/video/biologia/10-class" TargetMode="External"/><Relationship Id="rId63" Type="http://schemas.openxmlformats.org/officeDocument/2006/relationships/hyperlink" Target="https://videouroki.net/video/biologia/10-class" TargetMode="External"/><Relationship Id="rId64" Type="http://schemas.openxmlformats.org/officeDocument/2006/relationships/hyperlink" Target="https://videouroki.net/video/biologia/10-class" TargetMode="External"/><Relationship Id="rId65" Type="http://schemas.openxmlformats.org/officeDocument/2006/relationships/hyperlink" Target="https://videouroki.net/video/biologia/10-class" TargetMode="External"/><Relationship Id="rId66" Type="http://schemas.openxmlformats.org/officeDocument/2006/relationships/hyperlink" Target="https://videouroki.net/video/biologia/10-class" TargetMode="External"/><Relationship Id="rId67" Type="http://schemas.openxmlformats.org/officeDocument/2006/relationships/hyperlink" Target="https://videouroki.net/video/biologia/10-class" TargetMode="External"/><Relationship Id="rId68" Type="http://schemas.openxmlformats.org/officeDocument/2006/relationships/hyperlink" Target="https://videouroki.net/video/biologia/10-class" TargetMode="External"/><Relationship Id="rId69" Type="http://schemas.openxmlformats.org/officeDocument/2006/relationships/hyperlink" Target="https://videouroki.net/video/biologia/10-class" TargetMode="External"/><Relationship Id="rId70" Type="http://schemas.openxmlformats.org/officeDocument/2006/relationships/hyperlink" Target="https://videouroki.net/video/biologia/10-class" TargetMode="External"/><Relationship Id="rId71" Type="http://schemas.openxmlformats.org/officeDocument/2006/relationships/hyperlink" Target="https://videouroki.net/video/biologia/10-class" TargetMode="External"/><Relationship Id="rId72" Type="http://schemas.openxmlformats.org/officeDocument/2006/relationships/hyperlink" Target="https://videouroki.net/video/biologia/10-class" TargetMode="External"/><Relationship Id="rId73" Type="http://schemas.openxmlformats.org/officeDocument/2006/relationships/hyperlink" Target="https://videouroki.net/video/biologia/10-class" TargetMode="External"/><Relationship Id="rId74" Type="http://schemas.openxmlformats.org/officeDocument/2006/relationships/hyperlink" Target="https://videouroki.net/video/biologia/10-class" TargetMode="External"/><Relationship Id="rId75" Type="http://schemas.openxmlformats.org/officeDocument/2006/relationships/hyperlink" Target="https://videouroki.net/video/biologia/10-class" TargetMode="External"/><Relationship Id="rId76" Type="http://schemas.openxmlformats.org/officeDocument/2006/relationships/hyperlink" Target="https://videouroki.net/video/biologia/10-class" TargetMode="External"/><Relationship Id="rId77" Type="http://schemas.openxmlformats.org/officeDocument/2006/relationships/hyperlink" Target="https://videouroki.net/video/biologia/10-class" TargetMode="External"/><Relationship Id="rId78" Type="http://schemas.openxmlformats.org/officeDocument/2006/relationships/hyperlink" Target="https://videouroki.net/video/biologia/10-class" TargetMode="External"/><Relationship Id="rId79" Type="http://schemas.openxmlformats.org/officeDocument/2006/relationships/hyperlink" Target="https://videouroki.net/video/biologia/10-class" TargetMode="External"/><Relationship Id="rId80" Type="http://schemas.openxmlformats.org/officeDocument/2006/relationships/hyperlink" Target="https://videouroki.net/video/biologia/10-class" TargetMode="External"/><Relationship Id="rId81" Type="http://schemas.openxmlformats.org/officeDocument/2006/relationships/hyperlink" Target="https://videouroki.net/video/biologia/10-class" TargetMode="External"/><Relationship Id="rId82" Type="http://schemas.openxmlformats.org/officeDocument/2006/relationships/hyperlink" Target="https://videouroki.net/video/biologia/10-class" TargetMode="External"/><Relationship Id="rId83" Type="http://schemas.openxmlformats.org/officeDocument/2006/relationships/hyperlink" Target="https://videouroki.net/video/biologia/10-class" TargetMode="External"/><Relationship Id="rId84" Type="http://schemas.openxmlformats.org/officeDocument/2006/relationships/hyperlink" Target="https://videouroki.net/video/biologia/10-class" TargetMode="External"/><Relationship Id="rId85" Type="http://schemas.openxmlformats.org/officeDocument/2006/relationships/hyperlink" Target="https://videouroki.net/video/biologia/10-class" TargetMode="External"/><Relationship Id="rId86" Type="http://schemas.openxmlformats.org/officeDocument/2006/relationships/hyperlink" Target="https://videouroki.net/video/biologia/10-class" TargetMode="External"/><Relationship Id="rId87" Type="http://schemas.openxmlformats.org/officeDocument/2006/relationships/hyperlink" Target="https://videouroki.net/video/biologia/10-class" TargetMode="External"/><Relationship Id="rId88" Type="http://schemas.openxmlformats.org/officeDocument/2006/relationships/hyperlink" Target="https://videouroki.net/video/biologia/10-class" TargetMode="External"/><Relationship Id="rId89" Type="http://schemas.openxmlformats.org/officeDocument/2006/relationships/hyperlink" Target="https://videouroki.net/video/biologia/10-class" TargetMode="External"/><Relationship Id="rId90" Type="http://schemas.openxmlformats.org/officeDocument/2006/relationships/hyperlink" Target="https://videouroki.net/video/biologia/10-class" TargetMode="External"/><Relationship Id="rId91" Type="http://schemas.openxmlformats.org/officeDocument/2006/relationships/hyperlink" Target="https://videouroki.net/video/biologia/10-class" TargetMode="External"/><Relationship Id="rId92" Type="http://schemas.openxmlformats.org/officeDocument/2006/relationships/hyperlink" Target="https://videouroki.net/video/biologia/10-class" TargetMode="External"/><Relationship Id="rId93" Type="http://schemas.openxmlformats.org/officeDocument/2006/relationships/hyperlink" Target="https://videouroki.net/video/biologia/10-class" TargetMode="External"/><Relationship Id="rId94" Type="http://schemas.openxmlformats.org/officeDocument/2006/relationships/hyperlink" Target="https://videouroki.net/video/biologia/10-class" TargetMode="External"/><Relationship Id="rId95" Type="http://schemas.openxmlformats.org/officeDocument/2006/relationships/hyperlink" Target="https://videouroki.net/video/biologia/10-class" TargetMode="External"/><Relationship Id="rId96" Type="http://schemas.openxmlformats.org/officeDocument/2006/relationships/hyperlink" Target="https://videouroki.net/video/biologia/10-class" TargetMode="External"/><Relationship Id="rId97" Type="http://schemas.openxmlformats.org/officeDocument/2006/relationships/hyperlink" Target="https://videouroki.net/video/biologia/10-class" TargetMode="External"/><Relationship Id="rId98" Type="http://schemas.openxmlformats.org/officeDocument/2006/relationships/hyperlink" Target="https://videouroki.net/video/biologia/10-class" TargetMode="External"/><Relationship Id="rId99" Type="http://schemas.openxmlformats.org/officeDocument/2006/relationships/hyperlink" Target="https://videouroki.net/video/biologia/10-class" TargetMode="External"/><Relationship Id="rId100" Type="http://schemas.openxmlformats.org/officeDocument/2006/relationships/hyperlink" Target="https://videouroki.net/video/biologia/10-class" TargetMode="External"/><Relationship Id="rId101" Type="http://schemas.openxmlformats.org/officeDocument/2006/relationships/hyperlink" Target="https://videouroki.net/video/biologia/10-class" TargetMode="External"/><Relationship Id="rId102" Type="http://schemas.openxmlformats.org/officeDocument/2006/relationships/hyperlink" Target="https://videouroki.net/video/biologia/10-class" TargetMode="External"/><Relationship Id="rId103" Type="http://schemas.openxmlformats.org/officeDocument/2006/relationships/hyperlink" Target="https://videouroki.net/video/biologia/10-class" TargetMode="External"/><Relationship Id="rId104" Type="http://schemas.openxmlformats.org/officeDocument/2006/relationships/hyperlink" Target="https://videouroki.net/video/biologia/10-class" TargetMode="External"/><Relationship Id="rId105" Type="http://schemas.openxmlformats.org/officeDocument/2006/relationships/hyperlink" Target="https://videouroki.net/video/biologia/10-class" TargetMode="External"/><Relationship Id="rId106" Type="http://schemas.openxmlformats.org/officeDocument/2006/relationships/hyperlink" Target="https://videouroki.net/video/biologia/10-class" TargetMode="External"/><Relationship Id="rId107" Type="http://schemas.openxmlformats.org/officeDocument/2006/relationships/hyperlink" Target="https://videouroki.net/video/biologia/10-class" TargetMode="External"/><Relationship Id="rId108" Type="http://schemas.openxmlformats.org/officeDocument/2006/relationships/hyperlink" Target="https://videouroki.net/video/biologia/10-class" TargetMode="External"/><Relationship Id="rId109" Type="http://schemas.openxmlformats.org/officeDocument/2006/relationships/hyperlink" Target="https://videouroki.net/video/biologia/10-class" TargetMode="External"/><Relationship Id="rId110" Type="http://schemas.openxmlformats.org/officeDocument/2006/relationships/hyperlink" Target="https://videouroki.net/video/biologia/10-class" TargetMode="External"/><Relationship Id="rId111" Type="http://schemas.openxmlformats.org/officeDocument/2006/relationships/hyperlink" Target="https://videouroki.net/video/biologia/10-class" TargetMode="External"/><Relationship Id="rId112" Type="http://schemas.openxmlformats.org/officeDocument/2006/relationships/hyperlink" Target="https://videouroki.net/video/biologia/10-class" TargetMode="External"/><Relationship Id="rId113" Type="http://schemas.openxmlformats.org/officeDocument/2006/relationships/hyperlink" Target="https://videouroki.net/video/biologia/10-class" TargetMode="External"/><Relationship Id="rId114" Type="http://schemas.openxmlformats.org/officeDocument/2006/relationships/hyperlink" Target="https://videouroki.net/video/biologia/10-class" TargetMode="External"/><Relationship Id="rId115" Type="http://schemas.openxmlformats.org/officeDocument/2006/relationships/hyperlink" Target="https://videouroki.net/video/biologia/10-class" TargetMode="External"/><Relationship Id="rId116" Type="http://schemas.openxmlformats.org/officeDocument/2006/relationships/hyperlink" Target="https://videouroki.net/video/biologia/10-class" TargetMode="External"/><Relationship Id="rId117" Type="http://schemas.openxmlformats.org/officeDocument/2006/relationships/hyperlink" Target="https://videouroki.net/video/biologia/10-class" TargetMode="External"/><Relationship Id="rId118" Type="http://schemas.openxmlformats.org/officeDocument/2006/relationships/hyperlink" Target="https://videouroki.net/video/biologia/10-class" TargetMode="External"/><Relationship Id="rId119" Type="http://schemas.openxmlformats.org/officeDocument/2006/relationships/hyperlink" Target="https://videouroki.net/video/biologia/10-class" TargetMode="External"/><Relationship Id="rId120" Type="http://schemas.openxmlformats.org/officeDocument/2006/relationships/hyperlink" Target="https://videouroki.net/video/biologia/10-class" TargetMode="External"/><Relationship Id="rId121" Type="http://schemas.openxmlformats.org/officeDocument/2006/relationships/hyperlink" Target="https://videouroki.net/video/biologia/10-class" TargetMode="External"/><Relationship Id="rId122" Type="http://schemas.openxmlformats.org/officeDocument/2006/relationships/hyperlink" Target="https://videouroki.net/video/biologia/10-class" TargetMode="External"/><Relationship Id="rId123" Type="http://schemas.openxmlformats.org/officeDocument/2006/relationships/hyperlink" Target="https://videouroki.net/video/biologia/10-class" TargetMode="External"/><Relationship Id="rId124" Type="http://schemas.openxmlformats.org/officeDocument/2006/relationships/hyperlink" Target="https://videouroki.net/video/biologia/10-class" TargetMode="External"/><Relationship Id="rId125" Type="http://schemas.openxmlformats.org/officeDocument/2006/relationships/hyperlink" Target="https://videouroki.net/video/biologia/10-class" TargetMode="External"/><Relationship Id="rId126" Type="http://schemas.openxmlformats.org/officeDocument/2006/relationships/hyperlink" Target="https://videouroki.net/video/biologia/10-class" TargetMode="External"/><Relationship Id="rId127" Type="http://schemas.openxmlformats.org/officeDocument/2006/relationships/hyperlink" Target="https://videouroki.net/video/biologia/10-class" TargetMode="External"/><Relationship Id="rId128" Type="http://schemas.openxmlformats.org/officeDocument/2006/relationships/hyperlink" Target="https://videouroki.net/video/biologia/10-class" TargetMode="External"/><Relationship Id="rId129" Type="http://schemas.openxmlformats.org/officeDocument/2006/relationships/hyperlink" Target="https://videouroki.net/video/biologia/10-class" TargetMode="External"/><Relationship Id="rId130" Type="http://schemas.openxmlformats.org/officeDocument/2006/relationships/hyperlink" Target="https://videouroki.net/video/biologia/10-class" TargetMode="External"/><Relationship Id="rId131" Type="http://schemas.openxmlformats.org/officeDocument/2006/relationships/hyperlink" Target="https://videouroki.net/video/biologia/10-class" TargetMode="External"/><Relationship Id="rId132" Type="http://schemas.openxmlformats.org/officeDocument/2006/relationships/hyperlink" Target="https://m.edsoo.ru/863e9da4" TargetMode="External"/><Relationship Id="rId133" Type="http://schemas.openxmlformats.org/officeDocument/2006/relationships/hyperlink" Target="https://m.edsoo.ru/863e9da4" TargetMode="External"/><Relationship Id="rId134" Type="http://schemas.openxmlformats.org/officeDocument/2006/relationships/hyperlink" Target="https://m.edsoo.ru/863e9da4" TargetMode="External"/><Relationship Id="rId135" Type="http://schemas.openxmlformats.org/officeDocument/2006/relationships/hyperlink" Target="https://m.edsoo.ru/863e9da4" TargetMode="External"/><Relationship Id="rId136" Type="http://schemas.openxmlformats.org/officeDocument/2006/relationships/hyperlink" Target="https://m.edsoo.ru/863e9da4" TargetMode="External"/><Relationship Id="rId137" Type="http://schemas.openxmlformats.org/officeDocument/2006/relationships/hyperlink" Target="https://m.edsoo.ru/863e9da4" TargetMode="External"/><Relationship Id="rId138" Type="http://schemas.openxmlformats.org/officeDocument/2006/relationships/hyperlink" Target="https://m.edsoo.ru/863e9da4" TargetMode="External"/><Relationship Id="rId139" Type="http://schemas.openxmlformats.org/officeDocument/2006/relationships/hyperlink" Target="https://m.edsoo.ru/863e9da4" TargetMode="External"/><Relationship Id="rId140" Type="http://schemas.openxmlformats.org/officeDocument/2006/relationships/hyperlink" Target="https://m.edsoo.ru/863e9da4" TargetMode="External"/><Relationship Id="rId141" Type="http://schemas.openxmlformats.org/officeDocument/2006/relationships/hyperlink" Target="https://m.edsoo.ru/863e9da4" TargetMode="External"/><Relationship Id="rId142" Type="http://schemas.openxmlformats.org/officeDocument/2006/relationships/hyperlink" Target="https://m.edsoo.ru/863e9da4" TargetMode="External"/><Relationship Id="rId143" Type="http://schemas.openxmlformats.org/officeDocument/2006/relationships/hyperlink" Target="https://m.edsoo.ru/863e9da4" TargetMode="External"/><Relationship Id="rId144" Type="http://schemas.openxmlformats.org/officeDocument/2006/relationships/hyperlink" Target="https://m.edsoo.ru/863e9da4" TargetMode="External"/><Relationship Id="rId145" Type="http://schemas.openxmlformats.org/officeDocument/2006/relationships/hyperlink" Target="https://m.edsoo.ru/863e9da4" TargetMode="External"/><Relationship Id="rId146" Type="http://schemas.openxmlformats.org/officeDocument/2006/relationships/hyperlink" Target="https://m.edsoo.ru/863e9da4" TargetMode="External"/><Relationship Id="rId147" Type="http://schemas.openxmlformats.org/officeDocument/2006/relationships/hyperlink" Target="https://m.edsoo.ru/863e9da4" TargetMode="External"/><Relationship Id="rId148" Type="http://schemas.openxmlformats.org/officeDocument/2006/relationships/hyperlink" Target="https://m.edsoo.ru/863e9da4" TargetMode="External"/><Relationship Id="rId149" Type="http://schemas.openxmlformats.org/officeDocument/2006/relationships/hyperlink" Target="https://m.edsoo.ru/863e9da4" TargetMode="External"/><Relationship Id="rId150" Type="http://schemas.openxmlformats.org/officeDocument/2006/relationships/hyperlink" Target="https://m.edsoo.ru/863e9da4" TargetMode="External"/><Relationship Id="rId151" Type="http://schemas.openxmlformats.org/officeDocument/2006/relationships/hyperlink" Target="https://m.edsoo.ru/863e9da4" TargetMode="External"/><Relationship Id="rId152" Type="http://schemas.openxmlformats.org/officeDocument/2006/relationships/hyperlink" Target="https://m.edsoo.ru/863e9da4" TargetMode="External"/><Relationship Id="rId153" Type="http://schemas.openxmlformats.org/officeDocument/2006/relationships/hyperlink" Target="https://m.edsoo.ru/863e9da4" TargetMode="External"/><Relationship Id="rId154" Type="http://schemas.openxmlformats.org/officeDocument/2006/relationships/hyperlink" Target="https://m.edsoo.ru/863e9da4" TargetMode="External"/><Relationship Id="rId155" Type="http://schemas.openxmlformats.org/officeDocument/2006/relationships/hyperlink" Target="https://m.edsoo.ru/863e9da4" TargetMode="External"/><Relationship Id="rId156" Type="http://schemas.openxmlformats.org/officeDocument/2006/relationships/hyperlink" Target="https://m.edsoo.ru/863e9da4" TargetMode="External"/><Relationship Id="rId157" Type="http://schemas.openxmlformats.org/officeDocument/2006/relationships/hyperlink" Target="https://m.edsoo.ru/863e9da4" TargetMode="External"/><Relationship Id="rId158" Type="http://schemas.openxmlformats.org/officeDocument/2006/relationships/hyperlink" Target="https://m.edsoo.ru/863e9da4" TargetMode="External"/><Relationship Id="rId159" Type="http://schemas.openxmlformats.org/officeDocument/2006/relationships/hyperlink" Target="https://m.edsoo.ru/863e9da4" TargetMode="External"/><Relationship Id="rId160" Type="http://schemas.openxmlformats.org/officeDocument/2006/relationships/hyperlink" Target="https://m.edsoo.ru/863e9da4" TargetMode="External"/><Relationship Id="rId161" Type="http://schemas.openxmlformats.org/officeDocument/2006/relationships/hyperlink" Target="https://m.edsoo.ru/863e9da4" TargetMode="External"/><Relationship Id="rId162" Type="http://schemas.openxmlformats.org/officeDocument/2006/relationships/hyperlink" Target="https://m.edsoo.ru/863e9da4" TargetMode="External"/><Relationship Id="rId163" Type="http://schemas.openxmlformats.org/officeDocument/2006/relationships/hyperlink" Target="https://m.edsoo.ru/863e9da4" TargetMode="External"/><Relationship Id="rId164" Type="http://schemas.openxmlformats.org/officeDocument/2006/relationships/hyperlink" Target="https://m.edsoo.ru/863e9da4" TargetMode="External"/><Relationship Id="rId165" Type="http://schemas.openxmlformats.org/officeDocument/2006/relationships/hyperlink" Target="https://m.edsoo.ru/863e9da4" TargetMode="External"/><Relationship Id="rId166" Type="http://schemas.openxmlformats.org/officeDocument/2006/relationships/hyperlink" Target="https://m.edsoo.ru/863e9da4" TargetMode="External"/><Relationship Id="rId167" Type="http://schemas.openxmlformats.org/officeDocument/2006/relationships/hyperlink" Target="https://m.edsoo.ru/863e9da4" TargetMode="External"/><Relationship Id="rId168" Type="http://schemas.openxmlformats.org/officeDocument/2006/relationships/hyperlink" Target="https://m.edsoo.ru/863e9da4" TargetMode="External"/><Relationship Id="rId169" Type="http://schemas.openxmlformats.org/officeDocument/2006/relationships/hyperlink" Target="https://m.edsoo.ru/863e9da4" TargetMode="External"/><Relationship Id="rId170" Type="http://schemas.openxmlformats.org/officeDocument/2006/relationships/hyperlink" Target="https://m.edsoo.ru/863e9da4" TargetMode="External"/><Relationship Id="rId171" Type="http://schemas.openxmlformats.org/officeDocument/2006/relationships/hyperlink" Target="https://m.edsoo.ru/863e9da4" TargetMode="External"/><Relationship Id="rId172" Type="http://schemas.openxmlformats.org/officeDocument/2006/relationships/hyperlink" Target="https://m.edsoo.ru/863e9da4" TargetMode="External"/><Relationship Id="rId173" Type="http://schemas.openxmlformats.org/officeDocument/2006/relationships/hyperlink" Target="https://m.edsoo.ru/863e9da4" TargetMode="External"/><Relationship Id="rId174" Type="http://schemas.openxmlformats.org/officeDocument/2006/relationships/hyperlink" Target="https://m.edsoo.ru/863e9da4" TargetMode="External"/><Relationship Id="rId175" Type="http://schemas.openxmlformats.org/officeDocument/2006/relationships/hyperlink" Target="https://m.edsoo.ru/863e9da4" TargetMode="External"/><Relationship Id="rId176" Type="http://schemas.openxmlformats.org/officeDocument/2006/relationships/hyperlink" Target="https://m.edsoo.ru/863e9da4" TargetMode="External"/><Relationship Id="rId177" Type="http://schemas.openxmlformats.org/officeDocument/2006/relationships/hyperlink" Target="https://m.edsoo.ru/863e9da4" TargetMode="External"/><Relationship Id="rId178" Type="http://schemas.openxmlformats.org/officeDocument/2006/relationships/hyperlink" Target="https://m.edsoo.ru/863e9da4" TargetMode="External"/><Relationship Id="rId179" Type="http://schemas.openxmlformats.org/officeDocument/2006/relationships/hyperlink" Target="https://m.edsoo.ru/863e9da4" TargetMode="External"/><Relationship Id="rId180" Type="http://schemas.openxmlformats.org/officeDocument/2006/relationships/hyperlink" Target="https://m.edsoo.ru/863e9da4" TargetMode="External"/><Relationship Id="rId181" Type="http://schemas.openxmlformats.org/officeDocument/2006/relationships/hyperlink" Target="https://m.edsoo.ru/863e9da4" TargetMode="External"/><Relationship Id="rId182" Type="http://schemas.openxmlformats.org/officeDocument/2006/relationships/hyperlink" Target="https://m.edsoo.ru/863e9da4" TargetMode="External"/><Relationship Id="rId183" Type="http://schemas.openxmlformats.org/officeDocument/2006/relationships/hyperlink" Target="https://m.edsoo.ru/863e9da4" TargetMode="External"/><Relationship Id="rId184" Type="http://schemas.openxmlformats.org/officeDocument/2006/relationships/hyperlink" Target="https://m.edsoo.ru/863e9da4" TargetMode="External"/><Relationship Id="rId185" Type="http://schemas.openxmlformats.org/officeDocument/2006/relationships/hyperlink" Target="https://m.edsoo.ru/863e9da4" TargetMode="External"/><Relationship Id="rId186" Type="http://schemas.openxmlformats.org/officeDocument/2006/relationships/hyperlink" Target="https://m.edsoo.ru/863e9da4" TargetMode="External"/><Relationship Id="rId187" Type="http://schemas.openxmlformats.org/officeDocument/2006/relationships/hyperlink" Target="https://m.edsoo.ru/863e9da4" TargetMode="External"/><Relationship Id="rId188" Type="http://schemas.openxmlformats.org/officeDocument/2006/relationships/hyperlink" Target="https://m.edsoo.ru/863e9da4" TargetMode="External"/><Relationship Id="rId189" Type="http://schemas.openxmlformats.org/officeDocument/2006/relationships/hyperlink" Target="https://m.edsoo.ru/863e9da4" TargetMode="External"/><Relationship Id="rId190" Type="http://schemas.openxmlformats.org/officeDocument/2006/relationships/hyperlink" Target="https://m.edsoo.ru/863e9da4" TargetMode="External"/><Relationship Id="rId191" Type="http://schemas.openxmlformats.org/officeDocument/2006/relationships/hyperlink" Target="https://m.edsoo.ru/863e9da4" TargetMode="External"/><Relationship Id="rId192" Type="http://schemas.openxmlformats.org/officeDocument/2006/relationships/hyperlink" Target="https://m.edsoo.ru/863e9da4" TargetMode="External"/><Relationship Id="rId193" Type="http://schemas.openxmlformats.org/officeDocument/2006/relationships/hyperlink" Target="https://m.edsoo.ru/863e9da4" TargetMode="External"/><Relationship Id="rId194" Type="http://schemas.openxmlformats.org/officeDocument/2006/relationships/hyperlink" Target="https://m.edsoo.ru/863e9da4" TargetMode="External"/><Relationship Id="rId195" Type="http://schemas.openxmlformats.org/officeDocument/2006/relationships/hyperlink" Target="https://m.edsoo.ru/863e9da4" TargetMode="External"/><Relationship Id="rId196" Type="http://schemas.openxmlformats.org/officeDocument/2006/relationships/hyperlink" Target="https://m.edsoo.ru/863e9da4" TargetMode="External"/><Relationship Id="rId197" Type="http://schemas.openxmlformats.org/officeDocument/2006/relationships/hyperlink" Target="https://m.edsoo.ru/863e9da4" TargetMode="External"/><Relationship Id="rId198" Type="http://schemas.openxmlformats.org/officeDocument/2006/relationships/hyperlink" Target="https://m.edsoo.ru/863e9da4" TargetMode="External"/><Relationship Id="rId199" Type="http://schemas.openxmlformats.org/officeDocument/2006/relationships/hyperlink" Target="https://m.edsoo.ru/863e9da4" TargetMode="External"/><Relationship Id="rId200" Type="http://schemas.openxmlformats.org/officeDocument/2006/relationships/hyperlink" Target="https://m.edsoo.ru/863e9da4" TargetMode="External"/><Relationship Id="rId201" Type="http://schemas.openxmlformats.org/officeDocument/2006/relationships/hyperlink" Target="https://m.edsoo.ru/863e9da4" TargetMode="External"/><Relationship Id="rId202" Type="http://schemas.openxmlformats.org/officeDocument/2006/relationships/hyperlink" Target="https://m.edsoo.ru/863e9da4" TargetMode="External"/><Relationship Id="rId203" Type="http://schemas.openxmlformats.org/officeDocument/2006/relationships/hyperlink" Target="https://m.edsoo.ru/863e9da4" TargetMode="External"/><Relationship Id="rId204" Type="http://schemas.openxmlformats.org/officeDocument/2006/relationships/hyperlink" Target="https://m.edsoo.ru/863e9da4" TargetMode="External"/><Relationship Id="rId205" Type="http://schemas.openxmlformats.org/officeDocument/2006/relationships/hyperlink" Target="https://m.edsoo.ru/863e9da4" TargetMode="External"/><Relationship Id="rId206" Type="http://schemas.openxmlformats.org/officeDocument/2006/relationships/hyperlink" Target="https://m.edsoo.ru/863e9da4" TargetMode="External"/><Relationship Id="rId207" Type="http://schemas.openxmlformats.org/officeDocument/2006/relationships/hyperlink" Target="https://m.edsoo.ru/863e9da4" TargetMode="External"/><Relationship Id="rId208" Type="http://schemas.openxmlformats.org/officeDocument/2006/relationships/hyperlink" Target="https://m.edsoo.ru/863e9da4" TargetMode="External"/><Relationship Id="rId209" Type="http://schemas.openxmlformats.org/officeDocument/2006/relationships/hyperlink" Target="https://m.edsoo.ru/863e9da4" TargetMode="External"/><Relationship Id="rId210" Type="http://schemas.openxmlformats.org/officeDocument/2006/relationships/hyperlink" Target="https://m.edsoo.ru/863e9da4" TargetMode="External"/><Relationship Id="rId211" Type="http://schemas.openxmlformats.org/officeDocument/2006/relationships/hyperlink" Target="https://m.edsoo.ru/863e9da4" TargetMode="External"/><Relationship Id="rId212" Type="http://schemas.openxmlformats.org/officeDocument/2006/relationships/hyperlink" Target="https://m.edsoo.ru/863e9da4" TargetMode="External"/><Relationship Id="rId213" Type="http://schemas.openxmlformats.org/officeDocument/2006/relationships/hyperlink" Target="https://m.edsoo.ru/863e9da4" TargetMode="External"/><Relationship Id="rId214" Type="http://schemas.openxmlformats.org/officeDocument/2006/relationships/hyperlink" Target="https://m.edsoo.ru/863e9da4" TargetMode="External"/><Relationship Id="rId215" Type="http://schemas.openxmlformats.org/officeDocument/2006/relationships/hyperlink" Target="https://m.edsoo.ru/863e9da4" TargetMode="External"/><Relationship Id="rId216" Type="http://schemas.openxmlformats.org/officeDocument/2006/relationships/hyperlink" Target="https://m.edsoo.ru/863e9da4" TargetMode="External"/><Relationship Id="rId217" Type="http://schemas.openxmlformats.org/officeDocument/2006/relationships/hyperlink" Target="https://m.edsoo.ru/863e9da4" TargetMode="External"/><Relationship Id="rId218" Type="http://schemas.openxmlformats.org/officeDocument/2006/relationships/hyperlink" Target="https://m.edsoo.ru/863e9da4" TargetMode="External"/><Relationship Id="rId219" Type="http://schemas.openxmlformats.org/officeDocument/2006/relationships/hyperlink" Target="https://m.edsoo.ru/863e9da4" TargetMode="External"/><Relationship Id="rId220" Type="http://schemas.openxmlformats.org/officeDocument/2006/relationships/hyperlink" Target="https://m.edsoo.ru/863e9da4" TargetMode="External"/><Relationship Id="rId221" Type="http://schemas.openxmlformats.org/officeDocument/2006/relationships/hyperlink" Target="https://m.edsoo.ru/863e9da4" TargetMode="External"/><Relationship Id="rId222" Type="http://schemas.openxmlformats.org/officeDocument/2006/relationships/hyperlink" Target="https://m.edsoo.ru/863e9da4" TargetMode="External"/><Relationship Id="rId223" Type="http://schemas.openxmlformats.org/officeDocument/2006/relationships/hyperlink" Target="https://m.edsoo.ru/863e9da4" TargetMode="External"/><Relationship Id="rId224" Type="http://schemas.openxmlformats.org/officeDocument/2006/relationships/hyperlink" Target="https://m.edsoo.ru/863e9da4" TargetMode="External"/><Relationship Id="rId225" Type="http://schemas.openxmlformats.org/officeDocument/2006/relationships/fontTable" Target="fontTable.xml"/><Relationship Id="rId226" Type="http://schemas.openxmlformats.org/officeDocument/2006/relationships/settings" Target="settings.xml"/><Relationship Id="rId22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LibreOffice/24.2.1.2$Windows_x86 LibreOffice_project/db4def46b0453cc22e2d0305797cf981b68ef5ac</Application>
  <AppVersion>15.0000</AppVersion>
  <Pages>72</Pages>
  <Words>13076</Words>
  <Characters>105423</Characters>
  <CharactersWithSpaces>118137</CharactersWithSpaces>
  <Paragraphs>2062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2024-09-03T13:31:16Z</cp:lastPrinted>
  <dcterms:modified xsi:type="dcterms:W3CDTF">2024-09-03T13:49:11Z</dcterms:modified>
  <cp:revision>1</cp:revision>
  <dc:subject/>
  <dc:title/>
</cp:coreProperties>
</file>